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BB8FB" w14:textId="77777777" w:rsidR="003B16BB" w:rsidRPr="00F120BD" w:rsidRDefault="00A16EED" w:rsidP="00F120BD">
      <w:pPr>
        <w:pStyle w:val="Nagwek1"/>
        <w:spacing w:before="0" w:line="240" w:lineRule="auto"/>
        <w:jc w:val="right"/>
        <w:rPr>
          <w:rFonts w:ascii="Arial" w:hAnsi="Arial" w:cs="Arial"/>
          <w:color w:val="auto"/>
          <w:sz w:val="22"/>
          <w:szCs w:val="22"/>
          <w:lang w:val="pl-PL"/>
        </w:rPr>
      </w:pPr>
      <w:r w:rsidRPr="00F120BD">
        <w:rPr>
          <w:rFonts w:ascii="Arial" w:hAnsi="Arial" w:cs="Arial"/>
          <w:color w:val="auto"/>
          <w:sz w:val="22"/>
          <w:szCs w:val="22"/>
          <w:lang w:val="pl-PL"/>
        </w:rPr>
        <w:t>Załącznik nr 1</w:t>
      </w:r>
    </w:p>
    <w:p w14:paraId="2CD4EA36" w14:textId="77777777" w:rsidR="00F120BD" w:rsidRPr="00F120BD" w:rsidRDefault="00F120BD" w:rsidP="00F120BD">
      <w:pPr>
        <w:spacing w:after="0" w:line="240" w:lineRule="auto"/>
        <w:jc w:val="right"/>
        <w:rPr>
          <w:rFonts w:ascii="Arial" w:hAnsi="Arial" w:cs="Arial"/>
          <w:lang w:val="pl-PL"/>
        </w:rPr>
      </w:pPr>
    </w:p>
    <w:p w14:paraId="1DF4E077" w14:textId="77777777" w:rsidR="0032122A" w:rsidRDefault="00A16EED" w:rsidP="00A87506">
      <w:pPr>
        <w:spacing w:after="0" w:line="240" w:lineRule="auto"/>
        <w:jc w:val="right"/>
        <w:rPr>
          <w:rFonts w:ascii="Arial" w:hAnsi="Arial" w:cs="Arial"/>
          <w:lang w:val="pl-PL"/>
        </w:rPr>
      </w:pPr>
      <w:r w:rsidRPr="00F120BD">
        <w:rPr>
          <w:rFonts w:ascii="Arial" w:hAnsi="Arial" w:cs="Arial"/>
          <w:lang w:val="pl-PL"/>
        </w:rPr>
        <w:t>.............................................</w:t>
      </w:r>
    </w:p>
    <w:p w14:paraId="4B084472" w14:textId="39DD24CC" w:rsidR="00A87506" w:rsidRPr="0032122A" w:rsidRDefault="0032122A" w:rsidP="0032122A">
      <w:pPr>
        <w:spacing w:after="0" w:line="240" w:lineRule="auto"/>
        <w:ind w:left="5760" w:firstLine="720"/>
        <w:jc w:val="center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lang w:val="pl-PL"/>
        </w:rPr>
        <w:t xml:space="preserve">          </w:t>
      </w:r>
      <w:r w:rsidR="00A16EED" w:rsidRPr="0032122A">
        <w:rPr>
          <w:rFonts w:ascii="Arial" w:hAnsi="Arial" w:cs="Arial"/>
          <w:sz w:val="18"/>
          <w:szCs w:val="18"/>
          <w:lang w:val="pl-PL"/>
        </w:rPr>
        <w:t>(miejscowość, data)</w:t>
      </w:r>
    </w:p>
    <w:p w14:paraId="0600AF32" w14:textId="232E8746" w:rsidR="003B16BB" w:rsidRPr="00F120BD" w:rsidRDefault="00A16EED" w:rsidP="00A87506">
      <w:pPr>
        <w:spacing w:after="0" w:line="240" w:lineRule="auto"/>
        <w:rPr>
          <w:rFonts w:ascii="Arial" w:hAnsi="Arial" w:cs="Arial"/>
          <w:b/>
          <w:bCs/>
          <w:lang w:val="pl-PL"/>
        </w:rPr>
      </w:pPr>
      <w:r w:rsidRPr="00F120BD">
        <w:rPr>
          <w:rFonts w:ascii="Arial" w:hAnsi="Arial" w:cs="Arial"/>
          <w:b/>
          <w:bCs/>
          <w:lang w:val="pl-PL"/>
        </w:rPr>
        <w:t>Dane Wykonawcy</w:t>
      </w:r>
      <w:r w:rsidR="00F120BD" w:rsidRPr="00F120BD">
        <w:rPr>
          <w:rFonts w:ascii="Arial" w:hAnsi="Arial" w:cs="Arial"/>
          <w:b/>
          <w:bCs/>
          <w:lang w:val="pl-PL"/>
        </w:rPr>
        <w:t xml:space="preserve"> (lub pieczęć)</w:t>
      </w:r>
      <w:r w:rsidRPr="00F120BD">
        <w:rPr>
          <w:rFonts w:ascii="Arial" w:hAnsi="Arial" w:cs="Arial"/>
          <w:b/>
          <w:bCs/>
          <w:lang w:val="pl-PL"/>
        </w:rPr>
        <w:t>:</w:t>
      </w:r>
    </w:p>
    <w:p w14:paraId="28F90591" w14:textId="77777777" w:rsidR="00A87506" w:rsidRPr="00A87506" w:rsidRDefault="00A87506" w:rsidP="00D10A0E">
      <w:pPr>
        <w:spacing w:after="0" w:line="360" w:lineRule="auto"/>
        <w:jc w:val="both"/>
        <w:rPr>
          <w:rFonts w:ascii="Arial" w:hAnsi="Arial" w:cs="Arial"/>
          <w:sz w:val="8"/>
          <w:szCs w:val="8"/>
          <w:lang w:val="pl-PL"/>
        </w:rPr>
      </w:pPr>
    </w:p>
    <w:p w14:paraId="634DCB4E" w14:textId="1736B636" w:rsidR="003B16BB" w:rsidRPr="00F120BD" w:rsidRDefault="00A16EED" w:rsidP="00D10A0E">
      <w:pPr>
        <w:spacing w:after="0" w:line="360" w:lineRule="auto"/>
        <w:jc w:val="both"/>
        <w:rPr>
          <w:rFonts w:ascii="Arial" w:hAnsi="Arial" w:cs="Arial"/>
          <w:lang w:val="pl-PL"/>
        </w:rPr>
      </w:pPr>
      <w:r w:rsidRPr="00F120BD">
        <w:rPr>
          <w:rFonts w:ascii="Arial" w:hAnsi="Arial" w:cs="Arial"/>
          <w:lang w:val="pl-PL"/>
        </w:rPr>
        <w:t>Nazwa: …………………………………………………</w:t>
      </w:r>
    </w:p>
    <w:p w14:paraId="3A7D6DBE" w14:textId="77777777" w:rsidR="003B16BB" w:rsidRPr="00F120BD" w:rsidRDefault="00A16EED" w:rsidP="00D10A0E">
      <w:pPr>
        <w:spacing w:after="0" w:line="360" w:lineRule="auto"/>
        <w:jc w:val="both"/>
        <w:rPr>
          <w:rFonts w:ascii="Arial" w:hAnsi="Arial" w:cs="Arial"/>
          <w:lang w:val="pl-PL"/>
        </w:rPr>
      </w:pPr>
      <w:r w:rsidRPr="00F120BD">
        <w:rPr>
          <w:rFonts w:ascii="Arial" w:hAnsi="Arial" w:cs="Arial"/>
          <w:lang w:val="pl-PL"/>
        </w:rPr>
        <w:t>Adres: ……………………………………………………</w:t>
      </w:r>
    </w:p>
    <w:p w14:paraId="0B727A7F" w14:textId="53E1DB49" w:rsidR="00F120BD" w:rsidRDefault="006E196B" w:rsidP="006E196B">
      <w:pPr>
        <w:spacing w:after="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NIP</w:t>
      </w:r>
      <w:r w:rsidR="00A16EED" w:rsidRPr="00F120BD">
        <w:rPr>
          <w:rFonts w:ascii="Arial" w:hAnsi="Arial" w:cs="Arial"/>
          <w:lang w:val="pl-PL"/>
        </w:rPr>
        <w:t>: ………………………………………………….</w:t>
      </w:r>
    </w:p>
    <w:p w14:paraId="2D8E3E6A" w14:textId="77777777" w:rsidR="00D10A0E" w:rsidRPr="009E584D" w:rsidRDefault="00D10A0E" w:rsidP="00F120BD">
      <w:pPr>
        <w:pStyle w:val="Nagwek2"/>
        <w:spacing w:before="0" w:line="240" w:lineRule="auto"/>
        <w:jc w:val="center"/>
        <w:rPr>
          <w:rFonts w:ascii="Arial" w:hAnsi="Arial" w:cs="Arial"/>
          <w:color w:val="auto"/>
          <w:sz w:val="6"/>
          <w:szCs w:val="6"/>
          <w:lang w:val="pl-PL"/>
        </w:rPr>
      </w:pPr>
    </w:p>
    <w:p w14:paraId="232D53BD" w14:textId="77777777" w:rsidR="0032122A" w:rsidRDefault="0032122A" w:rsidP="00F120BD">
      <w:pPr>
        <w:pStyle w:val="Nagwek2"/>
        <w:spacing w:before="0" w:line="240" w:lineRule="auto"/>
        <w:jc w:val="center"/>
        <w:rPr>
          <w:rFonts w:ascii="Arial" w:hAnsi="Arial" w:cs="Arial"/>
          <w:color w:val="auto"/>
          <w:sz w:val="28"/>
          <w:szCs w:val="28"/>
          <w:lang w:val="pl-PL"/>
        </w:rPr>
      </w:pPr>
    </w:p>
    <w:p w14:paraId="115AB482" w14:textId="5B46DFF5" w:rsidR="003B16BB" w:rsidRPr="00F120BD" w:rsidRDefault="00A16EED" w:rsidP="00F120BD">
      <w:pPr>
        <w:pStyle w:val="Nagwek2"/>
        <w:spacing w:before="0" w:line="240" w:lineRule="auto"/>
        <w:jc w:val="center"/>
        <w:rPr>
          <w:rFonts w:ascii="Arial" w:hAnsi="Arial" w:cs="Arial"/>
          <w:color w:val="auto"/>
          <w:sz w:val="28"/>
          <w:szCs w:val="28"/>
          <w:lang w:val="pl-PL"/>
        </w:rPr>
      </w:pPr>
      <w:r w:rsidRPr="00F120BD">
        <w:rPr>
          <w:rFonts w:ascii="Arial" w:hAnsi="Arial" w:cs="Arial"/>
          <w:color w:val="auto"/>
          <w:sz w:val="28"/>
          <w:szCs w:val="28"/>
          <w:lang w:val="pl-PL"/>
        </w:rPr>
        <w:t xml:space="preserve">FORMULARZ </w:t>
      </w:r>
      <w:r w:rsidR="009F04B6">
        <w:rPr>
          <w:rFonts w:ascii="Arial" w:hAnsi="Arial" w:cs="Arial"/>
          <w:color w:val="auto"/>
          <w:sz w:val="28"/>
          <w:szCs w:val="28"/>
          <w:lang w:val="pl-PL"/>
        </w:rPr>
        <w:t>CENOWY</w:t>
      </w:r>
    </w:p>
    <w:p w14:paraId="357478DB" w14:textId="77777777" w:rsidR="00F120BD" w:rsidRPr="00F120BD" w:rsidRDefault="00F120BD" w:rsidP="00F120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pl-PL"/>
        </w:rPr>
      </w:pPr>
    </w:p>
    <w:p w14:paraId="6F36BC21" w14:textId="6C53A107" w:rsidR="000E308D" w:rsidRPr="00137412" w:rsidRDefault="000E308D" w:rsidP="00003E3F">
      <w:pPr>
        <w:spacing w:after="0" w:line="240" w:lineRule="auto"/>
        <w:ind w:right="-283"/>
        <w:jc w:val="both"/>
        <w:rPr>
          <w:rFonts w:ascii="Arial" w:hAnsi="Arial" w:cs="Arial"/>
          <w:position w:val="8"/>
          <w:lang w:val="pl-PL"/>
        </w:rPr>
      </w:pPr>
      <w:r w:rsidRPr="00137412">
        <w:rPr>
          <w:rFonts w:ascii="Arial" w:hAnsi="Arial" w:cs="Arial"/>
          <w:position w:val="8"/>
          <w:lang w:val="pl-PL"/>
        </w:rPr>
        <w:t xml:space="preserve">W odpowiedzi na zapytanie </w:t>
      </w:r>
      <w:r w:rsidR="009F04B6">
        <w:rPr>
          <w:rFonts w:ascii="Arial" w:hAnsi="Arial" w:cs="Arial"/>
          <w:position w:val="8"/>
          <w:lang w:val="pl-PL"/>
        </w:rPr>
        <w:t>cenowe</w:t>
      </w:r>
      <w:r w:rsidRPr="00137412">
        <w:rPr>
          <w:rFonts w:ascii="Arial" w:hAnsi="Arial" w:cs="Arial"/>
          <w:position w:val="8"/>
          <w:lang w:val="pl-PL"/>
        </w:rPr>
        <w:t xml:space="preserve"> z dnia </w:t>
      </w:r>
      <w:r w:rsidRPr="00137412">
        <w:rPr>
          <w:rFonts w:ascii="Arial" w:hAnsi="Arial" w:cs="Arial"/>
          <w:b/>
          <w:bCs/>
          <w:position w:val="8"/>
          <w:lang w:val="pl-PL"/>
        </w:rPr>
        <w:t>19.01.2026 r.</w:t>
      </w:r>
      <w:r w:rsidRPr="00137412">
        <w:rPr>
          <w:rFonts w:ascii="Arial" w:hAnsi="Arial" w:cs="Arial"/>
          <w:position w:val="8"/>
          <w:lang w:val="pl-PL"/>
        </w:rPr>
        <w:t xml:space="preserve"> dotyczące dostawy sprzętu komputerowego</w:t>
      </w:r>
      <w:r w:rsidR="00E623AA">
        <w:rPr>
          <w:rFonts w:ascii="Arial" w:hAnsi="Arial" w:cs="Arial"/>
          <w:position w:val="8"/>
          <w:lang w:val="pl-PL"/>
        </w:rPr>
        <w:br/>
      </w:r>
      <w:r w:rsidRPr="00137412">
        <w:rPr>
          <w:rFonts w:ascii="Arial" w:hAnsi="Arial" w:cs="Arial"/>
          <w:position w:val="8"/>
          <w:lang w:val="pl-PL"/>
        </w:rPr>
        <w:t xml:space="preserve">i oprogramowania do </w:t>
      </w:r>
      <w:r w:rsidRPr="00137412">
        <w:rPr>
          <w:rFonts w:ascii="Arial" w:hAnsi="Arial" w:cs="Arial"/>
          <w:b/>
          <w:bCs/>
          <w:position w:val="8"/>
          <w:lang w:val="pl-PL"/>
        </w:rPr>
        <w:t>Zespołu Szkół Technicznych w Olecku</w:t>
      </w:r>
      <w:r w:rsidRPr="00137412">
        <w:rPr>
          <w:rFonts w:ascii="Arial" w:hAnsi="Arial" w:cs="Arial"/>
          <w:position w:val="8"/>
          <w:lang w:val="pl-PL"/>
        </w:rPr>
        <w:t xml:space="preserve">, realizowanej w ramach projektu pn. </w:t>
      </w:r>
      <w:r w:rsidRPr="00137412">
        <w:rPr>
          <w:rFonts w:ascii="Arial" w:hAnsi="Arial" w:cs="Arial"/>
          <w:b/>
          <w:bCs/>
          <w:position w:val="8"/>
          <w:lang w:val="pl-PL"/>
        </w:rPr>
        <w:t>„Staż, wiedza i umiejętności – drogą do kariery zawodowej”</w:t>
      </w:r>
      <w:r w:rsidRPr="00137412">
        <w:rPr>
          <w:rFonts w:ascii="Arial" w:hAnsi="Arial" w:cs="Arial"/>
          <w:position w:val="8"/>
          <w:lang w:val="pl-PL"/>
        </w:rPr>
        <w:t xml:space="preserve">, dofinansowanego ze środków Unii Europejskiej w ramach programu </w:t>
      </w:r>
      <w:r w:rsidRPr="00137412">
        <w:rPr>
          <w:rFonts w:ascii="Arial" w:hAnsi="Arial" w:cs="Arial"/>
          <w:b/>
          <w:bCs/>
          <w:position w:val="8"/>
          <w:lang w:val="pl-PL"/>
        </w:rPr>
        <w:t>Fundusze Europejskie dla Warmii i Mazur 2021–2027</w:t>
      </w:r>
      <w:r w:rsidRPr="00137412">
        <w:rPr>
          <w:rFonts w:ascii="Arial" w:hAnsi="Arial" w:cs="Arial"/>
          <w:position w:val="8"/>
          <w:lang w:val="pl-PL"/>
        </w:rPr>
        <w:t>, składam/y niniejszą ofertę:</w:t>
      </w:r>
    </w:p>
    <w:p w14:paraId="282EB43F" w14:textId="77777777" w:rsidR="00137412" w:rsidRPr="00E623AA" w:rsidRDefault="00137412" w:rsidP="00137412">
      <w:pPr>
        <w:spacing w:after="0" w:line="240" w:lineRule="auto"/>
        <w:jc w:val="both"/>
        <w:rPr>
          <w:rFonts w:ascii="Arial" w:hAnsi="Arial" w:cs="Arial"/>
          <w:position w:val="12"/>
          <w:sz w:val="2"/>
          <w:szCs w:val="2"/>
          <w:lang w:val="pl-PL"/>
        </w:rPr>
      </w:pPr>
    </w:p>
    <w:p w14:paraId="43B78341" w14:textId="77777777" w:rsidR="00744852" w:rsidRPr="0032122A" w:rsidRDefault="00744852" w:rsidP="00137412">
      <w:pPr>
        <w:spacing w:after="0" w:line="240" w:lineRule="auto"/>
        <w:jc w:val="both"/>
        <w:rPr>
          <w:rFonts w:ascii="Arial" w:hAnsi="Arial" w:cs="Arial"/>
          <w:sz w:val="2"/>
          <w:szCs w:val="2"/>
          <w:lang w:val="pl-PL"/>
        </w:rPr>
      </w:pPr>
    </w:p>
    <w:p w14:paraId="2B09C20D" w14:textId="1B731B49" w:rsidR="00744852" w:rsidRPr="00744852" w:rsidRDefault="00744852" w:rsidP="00137412">
      <w:pPr>
        <w:spacing w:after="0" w:line="240" w:lineRule="auto"/>
        <w:jc w:val="both"/>
        <w:rPr>
          <w:rFonts w:ascii="Arial" w:hAnsi="Arial" w:cs="Arial"/>
          <w:b/>
          <w:bCs/>
          <w:lang w:val="pl-PL"/>
        </w:rPr>
      </w:pPr>
      <w:r w:rsidRPr="00744852">
        <w:rPr>
          <w:rFonts w:ascii="Arial" w:hAnsi="Arial" w:cs="Arial"/>
          <w:b/>
          <w:bCs/>
          <w:lang w:val="pl-PL"/>
        </w:rPr>
        <w:t xml:space="preserve">1. </w:t>
      </w:r>
      <w:r w:rsidR="00FE7A5D" w:rsidRPr="0032122A">
        <w:rPr>
          <w:rFonts w:ascii="Arial" w:hAnsi="Arial" w:cs="Arial"/>
          <w:b/>
          <w:bCs/>
          <w:u w:val="single"/>
          <w:lang w:val="pl-PL"/>
        </w:rPr>
        <w:t>OŚWIADCZENIA WYKONAWCY</w:t>
      </w:r>
      <w:r w:rsidR="0032122A" w:rsidRPr="0032122A">
        <w:rPr>
          <w:rFonts w:ascii="Arial" w:hAnsi="Arial" w:cs="Arial"/>
          <w:b/>
          <w:bCs/>
          <w:u w:val="single"/>
          <w:lang w:val="pl-PL"/>
        </w:rPr>
        <w:t>:</w:t>
      </w:r>
    </w:p>
    <w:p w14:paraId="30664597" w14:textId="77777777" w:rsidR="00744852" w:rsidRPr="00744852" w:rsidRDefault="00744852" w:rsidP="00E623AA">
      <w:pPr>
        <w:numPr>
          <w:ilvl w:val="0"/>
          <w:numId w:val="10"/>
        </w:numPr>
        <w:spacing w:after="120" w:line="240" w:lineRule="auto"/>
        <w:ind w:left="714" w:right="-283" w:hanging="357"/>
        <w:jc w:val="both"/>
        <w:rPr>
          <w:rFonts w:ascii="Arial" w:hAnsi="Arial" w:cs="Arial"/>
          <w:lang w:val="pl-PL"/>
        </w:rPr>
      </w:pPr>
      <w:r w:rsidRPr="00744852">
        <w:rPr>
          <w:rFonts w:ascii="Arial" w:hAnsi="Arial" w:cs="Arial"/>
          <w:lang w:val="pl-PL"/>
        </w:rPr>
        <w:t>Oświadczam/y, że zapoznaliśmy się z treścią zapytania ofertowego wraz z załącznikami, nie wnosimy do niego zastrzeżeń oraz uznajemy się za związanych wszystkimi zawartymi w nim warunkami.</w:t>
      </w:r>
    </w:p>
    <w:p w14:paraId="5E8875AA" w14:textId="77777777" w:rsidR="00744852" w:rsidRPr="00744852" w:rsidRDefault="00744852" w:rsidP="00E623AA">
      <w:pPr>
        <w:numPr>
          <w:ilvl w:val="0"/>
          <w:numId w:val="10"/>
        </w:numPr>
        <w:spacing w:after="120" w:line="240" w:lineRule="auto"/>
        <w:ind w:left="714" w:right="-283" w:hanging="357"/>
        <w:jc w:val="both"/>
        <w:rPr>
          <w:rFonts w:ascii="Arial" w:hAnsi="Arial" w:cs="Arial"/>
          <w:lang w:val="pl-PL"/>
        </w:rPr>
      </w:pPr>
      <w:r w:rsidRPr="00744852">
        <w:rPr>
          <w:rFonts w:ascii="Arial" w:hAnsi="Arial" w:cs="Arial"/>
          <w:lang w:val="pl-PL"/>
        </w:rPr>
        <w:t>Oświadczam/y, że oferowany sprzęt komputerowy i oprogramowanie są fabrycznie nowe, nieużywane, wolne od wad fizycznych i prawnych oraz spełniają minimalne parametry techniczne określone w zapytaniu ofertowym.</w:t>
      </w:r>
    </w:p>
    <w:p w14:paraId="3416E35C" w14:textId="77777777" w:rsidR="00744852" w:rsidRPr="00744852" w:rsidRDefault="00744852" w:rsidP="00E623AA">
      <w:pPr>
        <w:numPr>
          <w:ilvl w:val="0"/>
          <w:numId w:val="10"/>
        </w:numPr>
        <w:spacing w:after="120" w:line="240" w:lineRule="auto"/>
        <w:ind w:left="714" w:right="-283" w:hanging="357"/>
        <w:jc w:val="both"/>
        <w:rPr>
          <w:rFonts w:ascii="Arial" w:hAnsi="Arial" w:cs="Arial"/>
          <w:lang w:val="pl-PL"/>
        </w:rPr>
      </w:pPr>
      <w:r w:rsidRPr="00744852">
        <w:rPr>
          <w:rFonts w:ascii="Arial" w:hAnsi="Arial" w:cs="Arial"/>
          <w:lang w:val="pl-PL"/>
        </w:rPr>
        <w:t xml:space="preserve">Płatność zostanie dokonana przelewem w terminie </w:t>
      </w:r>
      <w:r w:rsidRPr="00744852">
        <w:rPr>
          <w:rFonts w:ascii="Arial" w:hAnsi="Arial" w:cs="Arial"/>
          <w:b/>
          <w:bCs/>
          <w:lang w:val="pl-PL"/>
        </w:rPr>
        <w:t>do 14 dni</w:t>
      </w:r>
      <w:r w:rsidRPr="00744852">
        <w:rPr>
          <w:rFonts w:ascii="Arial" w:hAnsi="Arial" w:cs="Arial"/>
          <w:lang w:val="pl-PL"/>
        </w:rPr>
        <w:t xml:space="preserve"> od dnia doręczenia Zamawiającemu prawidłowo wystawionej faktury VAT oraz po podpisaniu protokołu zdawczo-odbiorczego.</w:t>
      </w:r>
    </w:p>
    <w:p w14:paraId="6D1D09C6" w14:textId="77777777" w:rsidR="00744852" w:rsidRPr="00744852" w:rsidRDefault="00744852" w:rsidP="00E623AA">
      <w:pPr>
        <w:numPr>
          <w:ilvl w:val="0"/>
          <w:numId w:val="10"/>
        </w:numPr>
        <w:spacing w:after="120" w:line="240" w:lineRule="auto"/>
        <w:ind w:left="714" w:right="-283" w:hanging="357"/>
        <w:jc w:val="both"/>
        <w:rPr>
          <w:rFonts w:ascii="Arial" w:hAnsi="Arial" w:cs="Arial"/>
          <w:lang w:val="pl-PL"/>
        </w:rPr>
      </w:pPr>
      <w:r w:rsidRPr="00744852">
        <w:rPr>
          <w:rFonts w:ascii="Arial" w:hAnsi="Arial" w:cs="Arial"/>
          <w:lang w:val="pl-PL"/>
        </w:rPr>
        <w:t xml:space="preserve">Termin realizacji zamówienia: </w:t>
      </w:r>
      <w:r w:rsidRPr="00744852">
        <w:rPr>
          <w:rFonts w:ascii="Arial" w:hAnsi="Arial" w:cs="Arial"/>
          <w:b/>
          <w:bCs/>
          <w:lang w:val="pl-PL"/>
        </w:rPr>
        <w:t>do dnia 28 lutego 2026 r.</w:t>
      </w:r>
    </w:p>
    <w:p w14:paraId="0E0CEA77" w14:textId="1AA67289" w:rsidR="00744852" w:rsidRDefault="00744852" w:rsidP="00E623AA">
      <w:pPr>
        <w:numPr>
          <w:ilvl w:val="0"/>
          <w:numId w:val="10"/>
        </w:numPr>
        <w:spacing w:after="120" w:line="240" w:lineRule="auto"/>
        <w:ind w:left="714" w:right="-283" w:hanging="357"/>
        <w:jc w:val="both"/>
        <w:rPr>
          <w:rFonts w:ascii="Arial" w:hAnsi="Arial" w:cs="Arial"/>
          <w:lang w:val="pl-PL"/>
        </w:rPr>
      </w:pPr>
      <w:r w:rsidRPr="00744852">
        <w:rPr>
          <w:rFonts w:ascii="Arial" w:hAnsi="Arial" w:cs="Arial"/>
          <w:lang w:val="pl-PL"/>
        </w:rPr>
        <w:t xml:space="preserve">Oferowana cena obejmuje wszystkie koszty związane z realizacją zamówienia, w tym </w:t>
      </w:r>
      <w:r w:rsidR="006E196B" w:rsidRPr="00D41E70">
        <w:rPr>
          <w:rFonts w:ascii="Arial" w:hAnsi="Arial" w:cs="Arial"/>
          <w:lang w:val="pl-PL"/>
        </w:rPr>
        <w:br/>
      </w:r>
      <w:r w:rsidRPr="00744852">
        <w:rPr>
          <w:rFonts w:ascii="Arial" w:hAnsi="Arial" w:cs="Arial"/>
          <w:lang w:val="pl-PL"/>
        </w:rPr>
        <w:t>w szczególności koszty transportu, rozładunku i dostawy do siedziby Zamawiającego.</w:t>
      </w:r>
    </w:p>
    <w:p w14:paraId="29C3D916" w14:textId="55195C25" w:rsidR="00137412" w:rsidRDefault="00137412" w:rsidP="00E623AA">
      <w:pPr>
        <w:numPr>
          <w:ilvl w:val="0"/>
          <w:numId w:val="10"/>
        </w:numPr>
        <w:spacing w:after="120" w:line="240" w:lineRule="auto"/>
        <w:ind w:left="714" w:right="-283" w:hanging="357"/>
        <w:jc w:val="both"/>
        <w:rPr>
          <w:rFonts w:ascii="Arial" w:hAnsi="Arial" w:cs="Arial"/>
          <w:lang w:val="pl-PL"/>
        </w:rPr>
      </w:pPr>
      <w:r w:rsidRPr="00137412">
        <w:rPr>
          <w:rFonts w:ascii="Arial" w:hAnsi="Arial" w:cs="Arial"/>
          <w:lang w:val="pl-PL"/>
        </w:rPr>
        <w:t xml:space="preserve">Do oferty </w:t>
      </w:r>
      <w:r w:rsidRPr="00137412">
        <w:rPr>
          <w:rFonts w:ascii="Arial" w:hAnsi="Arial" w:cs="Arial"/>
          <w:u w:val="single"/>
          <w:lang w:val="pl-PL"/>
        </w:rPr>
        <w:t>załączam szczegółową specyfikację techniczną oferowanego sprzętu</w:t>
      </w:r>
      <w:r w:rsidR="00E623AA">
        <w:rPr>
          <w:rFonts w:ascii="Arial" w:hAnsi="Arial" w:cs="Arial"/>
          <w:u w:val="single"/>
          <w:lang w:val="pl-PL"/>
        </w:rPr>
        <w:t xml:space="preserve"> </w:t>
      </w:r>
      <w:r w:rsidRPr="00137412">
        <w:rPr>
          <w:rFonts w:ascii="Arial" w:hAnsi="Arial" w:cs="Arial"/>
          <w:u w:val="single"/>
          <w:lang w:val="pl-PL"/>
        </w:rPr>
        <w:t>i oprogramowania (np</w:t>
      </w:r>
      <w:r w:rsidRPr="00137412">
        <w:rPr>
          <w:rFonts w:ascii="Arial" w:hAnsi="Arial" w:cs="Arial"/>
          <w:lang w:val="pl-PL"/>
        </w:rPr>
        <w:t>. karty katalogowe, opisy producenta lub linki do stron produktowych), potwierdzającą spełnienie minimalnych parametrów wymaganych przez Zamawiającego.</w:t>
      </w:r>
    </w:p>
    <w:p w14:paraId="0B75583E" w14:textId="77777777" w:rsidR="00137412" w:rsidRPr="00D41E70" w:rsidRDefault="00137412" w:rsidP="00137412">
      <w:pPr>
        <w:spacing w:after="120" w:line="240" w:lineRule="auto"/>
        <w:ind w:left="720"/>
        <w:jc w:val="both"/>
        <w:rPr>
          <w:rFonts w:ascii="Arial" w:hAnsi="Arial" w:cs="Arial"/>
          <w:lang w:val="pl-PL"/>
        </w:rPr>
      </w:pPr>
    </w:p>
    <w:p w14:paraId="6D2F23A1" w14:textId="315824B4" w:rsidR="00744852" w:rsidRPr="00744852" w:rsidRDefault="00744852" w:rsidP="00744852">
      <w:pPr>
        <w:spacing w:after="120" w:line="240" w:lineRule="auto"/>
        <w:jc w:val="both"/>
        <w:rPr>
          <w:rFonts w:ascii="Arial" w:hAnsi="Arial" w:cs="Arial"/>
          <w:b/>
          <w:bCs/>
          <w:u w:val="single"/>
          <w:lang w:val="pl-PL"/>
        </w:rPr>
      </w:pPr>
      <w:r w:rsidRPr="00744852">
        <w:rPr>
          <w:rFonts w:ascii="Arial" w:hAnsi="Arial" w:cs="Arial"/>
          <w:b/>
          <w:bCs/>
          <w:lang w:val="pl-PL"/>
        </w:rPr>
        <w:t xml:space="preserve">2. </w:t>
      </w:r>
      <w:r w:rsidR="00FE7A5D" w:rsidRPr="0032122A">
        <w:rPr>
          <w:rFonts w:ascii="Arial" w:hAnsi="Arial" w:cs="Arial"/>
          <w:b/>
          <w:bCs/>
          <w:u w:val="single"/>
          <w:lang w:val="pl-PL"/>
        </w:rPr>
        <w:t>CENA OFERTY</w:t>
      </w:r>
      <w:r w:rsidR="00BA382B" w:rsidRPr="00BA382B">
        <w:rPr>
          <w:rFonts w:ascii="Arial" w:hAnsi="Arial" w:cs="Arial"/>
          <w:lang w:val="pl-PL"/>
        </w:rPr>
        <w:t xml:space="preserve"> (ofertę można złożyć na całość lub wybrane pozycje zamówienia)</w:t>
      </w:r>
      <w:r w:rsidR="0032122A" w:rsidRPr="00BA382B">
        <w:rPr>
          <w:rFonts w:ascii="Arial" w:hAnsi="Arial" w:cs="Arial"/>
          <w:lang w:val="pl-PL"/>
        </w:rPr>
        <w:t>:</w:t>
      </w:r>
    </w:p>
    <w:p w14:paraId="4476C0C3" w14:textId="5F24ACA9" w:rsidR="00744852" w:rsidRPr="00744852" w:rsidRDefault="009E584D" w:rsidP="00744852">
      <w:pPr>
        <w:spacing w:after="120" w:line="240" w:lineRule="auto"/>
        <w:jc w:val="both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2</w:t>
      </w:r>
      <w:r w:rsidR="00744852" w:rsidRPr="00744852">
        <w:rPr>
          <w:rFonts w:ascii="Arial" w:hAnsi="Arial" w:cs="Arial"/>
          <w:b/>
          <w:bCs/>
          <w:lang w:val="pl-PL"/>
        </w:rPr>
        <w:t>.1. Część I – DOPOSAŻENIE 2 PRACOWNI KOMPUTEROWYCH</w:t>
      </w:r>
      <w:r w:rsidR="00744852" w:rsidRPr="00D41E70">
        <w:rPr>
          <w:rFonts w:ascii="Arial" w:hAnsi="Arial" w:cs="Arial"/>
          <w:b/>
          <w:bCs/>
          <w:lang w:val="pl-PL"/>
        </w:rPr>
        <w:t>:</w:t>
      </w:r>
    </w:p>
    <w:p w14:paraId="68A0FEFF" w14:textId="407D750E" w:rsidR="00774C32" w:rsidRPr="00D41E70" w:rsidRDefault="00D41CC3" w:rsidP="005603F9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D41E70">
        <w:rPr>
          <w:rFonts w:ascii="Arial" w:hAnsi="Arial" w:cs="Arial"/>
          <w:lang w:val="pl-PL"/>
        </w:rPr>
        <w:t xml:space="preserve">(Zadanie 3. Unowocześnienie oferty kształcenia w zawodzie technik informatyk w Technikum nr 2 </w:t>
      </w:r>
      <w:r w:rsidR="007D76AB">
        <w:rPr>
          <w:rFonts w:ascii="Arial" w:hAnsi="Arial" w:cs="Arial"/>
          <w:lang w:val="pl-PL"/>
        </w:rPr>
        <w:br/>
      </w:r>
      <w:r w:rsidRPr="00D41E70">
        <w:rPr>
          <w:rFonts w:ascii="Arial" w:hAnsi="Arial" w:cs="Arial"/>
          <w:lang w:val="pl-PL"/>
        </w:rPr>
        <w:t>w Olecku)</w:t>
      </w: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1700"/>
        <w:gridCol w:w="2835"/>
        <w:gridCol w:w="743"/>
        <w:gridCol w:w="572"/>
        <w:gridCol w:w="1233"/>
        <w:gridCol w:w="517"/>
        <w:gridCol w:w="1233"/>
        <w:gridCol w:w="1184"/>
      </w:tblGrid>
      <w:tr w:rsidR="00D41E70" w:rsidRPr="00D41E70" w14:paraId="11EC7DF4" w14:textId="77777777" w:rsidTr="00160DA6">
        <w:trPr>
          <w:trHeight w:val="638"/>
        </w:trPr>
        <w:tc>
          <w:tcPr>
            <w:tcW w:w="417" w:type="dxa"/>
            <w:shd w:val="clear" w:color="auto" w:fill="EAF1DD" w:themeFill="accent3" w:themeFillTint="33"/>
            <w:vAlign w:val="center"/>
            <w:hideMark/>
          </w:tcPr>
          <w:p w14:paraId="7A7C1505" w14:textId="77777777" w:rsidR="00A8040D" w:rsidRPr="00A8040D" w:rsidRDefault="00A8040D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Lp.</w:t>
            </w:r>
          </w:p>
        </w:tc>
        <w:tc>
          <w:tcPr>
            <w:tcW w:w="1700" w:type="dxa"/>
            <w:shd w:val="clear" w:color="auto" w:fill="EAF1DD" w:themeFill="accent3" w:themeFillTint="33"/>
            <w:vAlign w:val="center"/>
            <w:hideMark/>
          </w:tcPr>
          <w:p w14:paraId="053F545C" w14:textId="77777777" w:rsidR="00A8040D" w:rsidRPr="00A8040D" w:rsidRDefault="00A8040D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Nazwa asortymentu</w:t>
            </w:r>
          </w:p>
        </w:tc>
        <w:tc>
          <w:tcPr>
            <w:tcW w:w="2835" w:type="dxa"/>
            <w:shd w:val="clear" w:color="auto" w:fill="EAF1DD" w:themeFill="accent3" w:themeFillTint="33"/>
            <w:vAlign w:val="center"/>
            <w:hideMark/>
          </w:tcPr>
          <w:p w14:paraId="6994047E" w14:textId="77777777" w:rsidR="00A8040D" w:rsidRPr="00A8040D" w:rsidRDefault="00A8040D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Model / podstawowe parametry</w:t>
            </w:r>
          </w:p>
        </w:tc>
        <w:tc>
          <w:tcPr>
            <w:tcW w:w="743" w:type="dxa"/>
            <w:shd w:val="clear" w:color="auto" w:fill="EAF1DD" w:themeFill="accent3" w:themeFillTint="33"/>
            <w:vAlign w:val="center"/>
            <w:hideMark/>
          </w:tcPr>
          <w:p w14:paraId="6E7D4304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Jedn. miary</w:t>
            </w:r>
          </w:p>
        </w:tc>
        <w:tc>
          <w:tcPr>
            <w:tcW w:w="572" w:type="dxa"/>
            <w:shd w:val="clear" w:color="auto" w:fill="EAF1DD" w:themeFill="accent3" w:themeFillTint="33"/>
            <w:vAlign w:val="center"/>
            <w:hideMark/>
          </w:tcPr>
          <w:p w14:paraId="5680EA36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Ilość</w:t>
            </w:r>
          </w:p>
        </w:tc>
        <w:tc>
          <w:tcPr>
            <w:tcW w:w="1233" w:type="dxa"/>
            <w:shd w:val="clear" w:color="auto" w:fill="EAF1DD" w:themeFill="accent3" w:themeFillTint="33"/>
            <w:vAlign w:val="center"/>
            <w:hideMark/>
          </w:tcPr>
          <w:p w14:paraId="2AA5F9E7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Cena jednostkowa netto</w:t>
            </w:r>
          </w:p>
        </w:tc>
        <w:tc>
          <w:tcPr>
            <w:tcW w:w="517" w:type="dxa"/>
            <w:shd w:val="clear" w:color="auto" w:fill="EAF1DD" w:themeFill="accent3" w:themeFillTint="33"/>
            <w:vAlign w:val="center"/>
            <w:hideMark/>
          </w:tcPr>
          <w:p w14:paraId="3C70D60E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VAT</w:t>
            </w:r>
          </w:p>
        </w:tc>
        <w:tc>
          <w:tcPr>
            <w:tcW w:w="1233" w:type="dxa"/>
            <w:shd w:val="clear" w:color="auto" w:fill="EAF1DD" w:themeFill="accent3" w:themeFillTint="33"/>
            <w:vAlign w:val="center"/>
            <w:hideMark/>
          </w:tcPr>
          <w:p w14:paraId="4FD0A755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Cena jednostkowa brutto</w:t>
            </w:r>
          </w:p>
        </w:tc>
        <w:tc>
          <w:tcPr>
            <w:tcW w:w="1184" w:type="dxa"/>
            <w:shd w:val="clear" w:color="auto" w:fill="EAF1DD" w:themeFill="accent3" w:themeFillTint="33"/>
            <w:vAlign w:val="center"/>
            <w:hideMark/>
          </w:tcPr>
          <w:p w14:paraId="12B05654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Łączna wartość brutto</w:t>
            </w:r>
          </w:p>
        </w:tc>
      </w:tr>
      <w:tr w:rsidR="00D41E70" w:rsidRPr="00D41E70" w14:paraId="07AC9532" w14:textId="77777777" w:rsidTr="00160DA6">
        <w:trPr>
          <w:trHeight w:val="390"/>
        </w:trPr>
        <w:tc>
          <w:tcPr>
            <w:tcW w:w="417" w:type="dxa"/>
            <w:vAlign w:val="center"/>
            <w:hideMark/>
          </w:tcPr>
          <w:p w14:paraId="38A8BE47" w14:textId="77777777" w:rsidR="00A8040D" w:rsidRPr="00A8040D" w:rsidRDefault="00A8040D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1</w:t>
            </w:r>
          </w:p>
        </w:tc>
        <w:tc>
          <w:tcPr>
            <w:tcW w:w="1700" w:type="dxa"/>
            <w:vAlign w:val="center"/>
            <w:hideMark/>
          </w:tcPr>
          <w:p w14:paraId="3C986BF5" w14:textId="77777777" w:rsidR="00A8040D" w:rsidRPr="00A8040D" w:rsidRDefault="00A8040D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Monitor 27”</w:t>
            </w:r>
          </w:p>
        </w:tc>
        <w:tc>
          <w:tcPr>
            <w:tcW w:w="2835" w:type="dxa"/>
            <w:vAlign w:val="center"/>
            <w:hideMark/>
          </w:tcPr>
          <w:p w14:paraId="3E725864" w14:textId="73034249" w:rsidR="00A8040D" w:rsidRPr="00A8040D" w:rsidRDefault="00A87506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D41E70">
              <w:rPr>
                <w:rFonts w:ascii="Arial Narrow" w:eastAsia="Times New Roman" w:hAnsi="Arial Narrow" w:cs="Arial"/>
                <w:lang w:val="pl-PL" w:eastAsia="pl-PL"/>
              </w:rPr>
              <w:t>Model: ………………..</w:t>
            </w:r>
          </w:p>
        </w:tc>
        <w:tc>
          <w:tcPr>
            <w:tcW w:w="743" w:type="dxa"/>
            <w:vAlign w:val="center"/>
            <w:hideMark/>
          </w:tcPr>
          <w:p w14:paraId="43B5CB9F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szt.</w:t>
            </w:r>
          </w:p>
        </w:tc>
        <w:tc>
          <w:tcPr>
            <w:tcW w:w="572" w:type="dxa"/>
            <w:vAlign w:val="center"/>
            <w:hideMark/>
          </w:tcPr>
          <w:p w14:paraId="30515DB1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28</w:t>
            </w:r>
          </w:p>
        </w:tc>
        <w:tc>
          <w:tcPr>
            <w:tcW w:w="1233" w:type="dxa"/>
            <w:vAlign w:val="center"/>
            <w:hideMark/>
          </w:tcPr>
          <w:p w14:paraId="3C841B5B" w14:textId="36F083CD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  <w:tc>
          <w:tcPr>
            <w:tcW w:w="517" w:type="dxa"/>
            <w:vAlign w:val="center"/>
            <w:hideMark/>
          </w:tcPr>
          <w:p w14:paraId="331A338C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0%</w:t>
            </w:r>
          </w:p>
        </w:tc>
        <w:tc>
          <w:tcPr>
            <w:tcW w:w="1233" w:type="dxa"/>
            <w:vAlign w:val="center"/>
            <w:hideMark/>
          </w:tcPr>
          <w:p w14:paraId="0F385243" w14:textId="43FD1216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  <w:tc>
          <w:tcPr>
            <w:tcW w:w="1184" w:type="dxa"/>
            <w:vAlign w:val="center"/>
            <w:hideMark/>
          </w:tcPr>
          <w:p w14:paraId="7EB883FE" w14:textId="5EAB9BD3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</w:tr>
      <w:tr w:rsidR="00D41E70" w:rsidRPr="00D41E70" w14:paraId="6CAD1037" w14:textId="77777777" w:rsidTr="00160DA6">
        <w:trPr>
          <w:trHeight w:val="390"/>
        </w:trPr>
        <w:tc>
          <w:tcPr>
            <w:tcW w:w="417" w:type="dxa"/>
            <w:vAlign w:val="center"/>
            <w:hideMark/>
          </w:tcPr>
          <w:p w14:paraId="02E464A0" w14:textId="77777777" w:rsidR="00A8040D" w:rsidRPr="00A8040D" w:rsidRDefault="00A8040D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2</w:t>
            </w:r>
          </w:p>
        </w:tc>
        <w:tc>
          <w:tcPr>
            <w:tcW w:w="1700" w:type="dxa"/>
            <w:vAlign w:val="center"/>
            <w:hideMark/>
          </w:tcPr>
          <w:p w14:paraId="0EF51037" w14:textId="77777777" w:rsidR="00A8040D" w:rsidRPr="00A8040D" w:rsidRDefault="00A8040D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Komputer stacjonarny</w:t>
            </w:r>
          </w:p>
        </w:tc>
        <w:tc>
          <w:tcPr>
            <w:tcW w:w="2835" w:type="dxa"/>
            <w:vAlign w:val="center"/>
            <w:hideMark/>
          </w:tcPr>
          <w:p w14:paraId="6A7BC966" w14:textId="6882FDD7" w:rsidR="00A8040D" w:rsidRPr="00A8040D" w:rsidRDefault="00A87506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D41E70">
              <w:rPr>
                <w:rFonts w:ascii="Arial Narrow" w:eastAsia="Times New Roman" w:hAnsi="Arial Narrow" w:cs="Arial"/>
                <w:lang w:val="pl-PL" w:eastAsia="pl-PL"/>
              </w:rPr>
              <w:t>Model: ………………..</w:t>
            </w:r>
          </w:p>
        </w:tc>
        <w:tc>
          <w:tcPr>
            <w:tcW w:w="743" w:type="dxa"/>
            <w:vAlign w:val="center"/>
            <w:hideMark/>
          </w:tcPr>
          <w:p w14:paraId="29EA4079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szt.</w:t>
            </w:r>
          </w:p>
        </w:tc>
        <w:tc>
          <w:tcPr>
            <w:tcW w:w="572" w:type="dxa"/>
            <w:vAlign w:val="center"/>
            <w:hideMark/>
          </w:tcPr>
          <w:p w14:paraId="1AB82372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28</w:t>
            </w:r>
          </w:p>
        </w:tc>
        <w:tc>
          <w:tcPr>
            <w:tcW w:w="1233" w:type="dxa"/>
            <w:vAlign w:val="center"/>
            <w:hideMark/>
          </w:tcPr>
          <w:p w14:paraId="25349CD0" w14:textId="7885D294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  <w:tc>
          <w:tcPr>
            <w:tcW w:w="517" w:type="dxa"/>
            <w:vAlign w:val="center"/>
            <w:hideMark/>
          </w:tcPr>
          <w:p w14:paraId="6E70AD94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0%</w:t>
            </w:r>
          </w:p>
        </w:tc>
        <w:tc>
          <w:tcPr>
            <w:tcW w:w="1233" w:type="dxa"/>
            <w:vAlign w:val="center"/>
            <w:hideMark/>
          </w:tcPr>
          <w:p w14:paraId="73BFF4AF" w14:textId="40EC6B4E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  <w:tc>
          <w:tcPr>
            <w:tcW w:w="1184" w:type="dxa"/>
            <w:vAlign w:val="center"/>
            <w:hideMark/>
          </w:tcPr>
          <w:p w14:paraId="261AC966" w14:textId="48DD6CC5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</w:tr>
      <w:tr w:rsidR="00D41E70" w:rsidRPr="00D41E70" w14:paraId="7CD6F46A" w14:textId="77777777" w:rsidTr="00160DA6">
        <w:trPr>
          <w:trHeight w:val="390"/>
        </w:trPr>
        <w:tc>
          <w:tcPr>
            <w:tcW w:w="417" w:type="dxa"/>
            <w:vAlign w:val="center"/>
            <w:hideMark/>
          </w:tcPr>
          <w:p w14:paraId="4653F6BB" w14:textId="77777777" w:rsidR="00A8040D" w:rsidRPr="00A8040D" w:rsidRDefault="00A8040D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lastRenderedPageBreak/>
              <w:t>3</w:t>
            </w:r>
          </w:p>
        </w:tc>
        <w:tc>
          <w:tcPr>
            <w:tcW w:w="1700" w:type="dxa"/>
            <w:vAlign w:val="center"/>
            <w:hideMark/>
          </w:tcPr>
          <w:p w14:paraId="1E2D3B61" w14:textId="77777777" w:rsidR="00A8040D" w:rsidRPr="00A8040D" w:rsidRDefault="00A8040D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Klawiatura + mysz</w:t>
            </w:r>
          </w:p>
        </w:tc>
        <w:tc>
          <w:tcPr>
            <w:tcW w:w="2835" w:type="dxa"/>
            <w:vAlign w:val="center"/>
            <w:hideMark/>
          </w:tcPr>
          <w:p w14:paraId="484BAABD" w14:textId="24DD6D8E" w:rsidR="00A8040D" w:rsidRPr="00A8040D" w:rsidRDefault="00A87506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zgodnie z zapytaniem</w:t>
            </w:r>
          </w:p>
        </w:tc>
        <w:tc>
          <w:tcPr>
            <w:tcW w:w="743" w:type="dxa"/>
            <w:vAlign w:val="center"/>
            <w:hideMark/>
          </w:tcPr>
          <w:p w14:paraId="19E1FED6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proofErr w:type="spellStart"/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zest</w:t>
            </w:r>
            <w:proofErr w:type="spellEnd"/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.</w:t>
            </w:r>
          </w:p>
        </w:tc>
        <w:tc>
          <w:tcPr>
            <w:tcW w:w="572" w:type="dxa"/>
            <w:vAlign w:val="center"/>
            <w:hideMark/>
          </w:tcPr>
          <w:p w14:paraId="0DFA19FB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28</w:t>
            </w:r>
          </w:p>
        </w:tc>
        <w:tc>
          <w:tcPr>
            <w:tcW w:w="1233" w:type="dxa"/>
            <w:vAlign w:val="center"/>
            <w:hideMark/>
          </w:tcPr>
          <w:p w14:paraId="4EC37B8A" w14:textId="71A2AECF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  <w:tc>
          <w:tcPr>
            <w:tcW w:w="517" w:type="dxa"/>
            <w:vAlign w:val="center"/>
            <w:hideMark/>
          </w:tcPr>
          <w:p w14:paraId="3C67304E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23%</w:t>
            </w:r>
          </w:p>
        </w:tc>
        <w:tc>
          <w:tcPr>
            <w:tcW w:w="1233" w:type="dxa"/>
            <w:vAlign w:val="center"/>
            <w:hideMark/>
          </w:tcPr>
          <w:p w14:paraId="5DB4EBA3" w14:textId="091934F6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  <w:tc>
          <w:tcPr>
            <w:tcW w:w="1184" w:type="dxa"/>
            <w:vAlign w:val="center"/>
            <w:hideMark/>
          </w:tcPr>
          <w:p w14:paraId="00C0BB1D" w14:textId="27117B4A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</w:tr>
      <w:tr w:rsidR="00D41E70" w:rsidRPr="00D41E70" w14:paraId="74413CB3" w14:textId="77777777" w:rsidTr="00160DA6">
        <w:trPr>
          <w:trHeight w:val="638"/>
        </w:trPr>
        <w:tc>
          <w:tcPr>
            <w:tcW w:w="417" w:type="dxa"/>
            <w:vAlign w:val="center"/>
            <w:hideMark/>
          </w:tcPr>
          <w:p w14:paraId="5D6B7F24" w14:textId="77777777" w:rsidR="00A8040D" w:rsidRPr="00A8040D" w:rsidRDefault="00A8040D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4</w:t>
            </w:r>
          </w:p>
        </w:tc>
        <w:tc>
          <w:tcPr>
            <w:tcW w:w="1700" w:type="dxa"/>
            <w:vAlign w:val="center"/>
            <w:hideMark/>
          </w:tcPr>
          <w:p w14:paraId="7FF97E63" w14:textId="77777777" w:rsidR="00A8040D" w:rsidRPr="00A8040D" w:rsidRDefault="00A8040D" w:rsidP="00565C24">
            <w:pPr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Adobe Creative Cloud – 15 licencji</w:t>
            </w:r>
          </w:p>
        </w:tc>
        <w:tc>
          <w:tcPr>
            <w:tcW w:w="2835" w:type="dxa"/>
            <w:vAlign w:val="center"/>
            <w:hideMark/>
          </w:tcPr>
          <w:p w14:paraId="217294E7" w14:textId="59B6DB65" w:rsidR="00A8040D" w:rsidRPr="00A8040D" w:rsidRDefault="00A87506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zgodnie z zapytaniem</w:t>
            </w:r>
            <w:r w:rsidRPr="00D41E70">
              <w:rPr>
                <w:rFonts w:ascii="Arial Narrow" w:eastAsia="Times New Roman" w:hAnsi="Arial Narrow" w:cs="Arial"/>
                <w:lang w:val="pl-PL" w:eastAsia="pl-PL"/>
              </w:rPr>
              <w:t xml:space="preserve"> (</w:t>
            </w:r>
            <w:r w:rsidR="00A8040D" w:rsidRPr="00A8040D">
              <w:rPr>
                <w:rFonts w:ascii="Arial Narrow" w:eastAsia="Times New Roman" w:hAnsi="Arial Narrow" w:cs="Arial"/>
                <w:lang w:val="pl-PL" w:eastAsia="pl-PL"/>
              </w:rPr>
              <w:t>EDU,</w:t>
            </w:r>
            <w:r w:rsidR="00565C24">
              <w:rPr>
                <w:rFonts w:ascii="Arial Narrow" w:eastAsia="Times New Roman" w:hAnsi="Arial Narrow" w:cs="Arial"/>
                <w:lang w:val="pl-PL" w:eastAsia="pl-PL"/>
              </w:rPr>
              <w:t xml:space="preserve"> 12 </w:t>
            </w:r>
            <w:r w:rsidR="00A8040D" w:rsidRPr="00A8040D">
              <w:rPr>
                <w:rFonts w:ascii="Arial Narrow" w:eastAsia="Times New Roman" w:hAnsi="Arial Narrow" w:cs="Arial"/>
                <w:lang w:val="pl-PL" w:eastAsia="pl-PL"/>
              </w:rPr>
              <w:t>miesięcy</w:t>
            </w:r>
            <w:r w:rsidRPr="00D41E70">
              <w:rPr>
                <w:rFonts w:ascii="Arial Narrow" w:eastAsia="Times New Roman" w:hAnsi="Arial Narrow" w:cs="Arial"/>
                <w:lang w:val="pl-PL" w:eastAsia="pl-PL"/>
              </w:rPr>
              <w:t>)</w:t>
            </w:r>
          </w:p>
        </w:tc>
        <w:tc>
          <w:tcPr>
            <w:tcW w:w="743" w:type="dxa"/>
            <w:vAlign w:val="center"/>
            <w:hideMark/>
          </w:tcPr>
          <w:p w14:paraId="43C71BFD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proofErr w:type="spellStart"/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kpl</w:t>
            </w:r>
            <w:proofErr w:type="spellEnd"/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.</w:t>
            </w:r>
          </w:p>
        </w:tc>
        <w:tc>
          <w:tcPr>
            <w:tcW w:w="572" w:type="dxa"/>
            <w:vAlign w:val="center"/>
            <w:hideMark/>
          </w:tcPr>
          <w:p w14:paraId="488989FB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1</w:t>
            </w:r>
          </w:p>
        </w:tc>
        <w:tc>
          <w:tcPr>
            <w:tcW w:w="1233" w:type="dxa"/>
            <w:vAlign w:val="center"/>
            <w:hideMark/>
          </w:tcPr>
          <w:p w14:paraId="5F7F508D" w14:textId="64B38904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  <w:tc>
          <w:tcPr>
            <w:tcW w:w="517" w:type="dxa"/>
            <w:vAlign w:val="center"/>
            <w:hideMark/>
          </w:tcPr>
          <w:p w14:paraId="3242206B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23%</w:t>
            </w:r>
          </w:p>
        </w:tc>
        <w:tc>
          <w:tcPr>
            <w:tcW w:w="1233" w:type="dxa"/>
            <w:vAlign w:val="center"/>
            <w:hideMark/>
          </w:tcPr>
          <w:p w14:paraId="2DE271A1" w14:textId="569C5510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  <w:tc>
          <w:tcPr>
            <w:tcW w:w="1184" w:type="dxa"/>
            <w:vAlign w:val="center"/>
            <w:hideMark/>
          </w:tcPr>
          <w:p w14:paraId="632DEF46" w14:textId="46783542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</w:tr>
      <w:tr w:rsidR="00D41E70" w:rsidRPr="00D41E70" w14:paraId="7250D5E5" w14:textId="77777777" w:rsidTr="00160DA6">
        <w:trPr>
          <w:trHeight w:val="600"/>
        </w:trPr>
        <w:tc>
          <w:tcPr>
            <w:tcW w:w="417" w:type="dxa"/>
            <w:vAlign w:val="center"/>
            <w:hideMark/>
          </w:tcPr>
          <w:p w14:paraId="05C28AEE" w14:textId="77777777" w:rsidR="00A8040D" w:rsidRPr="00A8040D" w:rsidRDefault="00A8040D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5</w:t>
            </w:r>
          </w:p>
        </w:tc>
        <w:tc>
          <w:tcPr>
            <w:tcW w:w="1700" w:type="dxa"/>
            <w:vAlign w:val="center"/>
            <w:hideMark/>
          </w:tcPr>
          <w:p w14:paraId="13586F28" w14:textId="77777777" w:rsidR="00A8040D" w:rsidRPr="00A8040D" w:rsidRDefault="00A8040D" w:rsidP="00565C24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8040D">
              <w:rPr>
                <w:rFonts w:ascii="Arial Narrow" w:eastAsia="Times New Roman" w:hAnsi="Arial Narrow" w:cs="Arial"/>
                <w:lang w:eastAsia="pl-PL"/>
              </w:rPr>
              <w:t>CorelDRAW Graphics Suite Classroom 15+1 EDU</w:t>
            </w:r>
          </w:p>
        </w:tc>
        <w:tc>
          <w:tcPr>
            <w:tcW w:w="2835" w:type="dxa"/>
            <w:vAlign w:val="center"/>
            <w:hideMark/>
          </w:tcPr>
          <w:p w14:paraId="42AD08D4" w14:textId="77777777" w:rsidR="00A8040D" w:rsidRPr="00A8040D" w:rsidRDefault="00A8040D" w:rsidP="00A8040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zgodnie z zapytaniem</w:t>
            </w:r>
          </w:p>
        </w:tc>
        <w:tc>
          <w:tcPr>
            <w:tcW w:w="743" w:type="dxa"/>
            <w:vAlign w:val="center"/>
            <w:hideMark/>
          </w:tcPr>
          <w:p w14:paraId="033888CF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proofErr w:type="spellStart"/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kpl</w:t>
            </w:r>
            <w:proofErr w:type="spellEnd"/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.</w:t>
            </w:r>
          </w:p>
        </w:tc>
        <w:tc>
          <w:tcPr>
            <w:tcW w:w="572" w:type="dxa"/>
            <w:vAlign w:val="center"/>
            <w:hideMark/>
          </w:tcPr>
          <w:p w14:paraId="2AE50DDF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1</w:t>
            </w:r>
          </w:p>
        </w:tc>
        <w:tc>
          <w:tcPr>
            <w:tcW w:w="1233" w:type="dxa"/>
            <w:vAlign w:val="center"/>
            <w:hideMark/>
          </w:tcPr>
          <w:p w14:paraId="3051DEFC" w14:textId="0C9FF4C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  <w:tc>
          <w:tcPr>
            <w:tcW w:w="517" w:type="dxa"/>
            <w:vAlign w:val="center"/>
            <w:hideMark/>
          </w:tcPr>
          <w:p w14:paraId="4FE43227" w14:textId="77777777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8040D">
              <w:rPr>
                <w:rFonts w:ascii="Arial Narrow" w:eastAsia="Times New Roman" w:hAnsi="Arial Narrow" w:cs="Arial"/>
                <w:lang w:val="pl-PL" w:eastAsia="pl-PL"/>
              </w:rPr>
              <w:t>23%</w:t>
            </w:r>
          </w:p>
        </w:tc>
        <w:tc>
          <w:tcPr>
            <w:tcW w:w="1233" w:type="dxa"/>
            <w:vAlign w:val="center"/>
            <w:hideMark/>
          </w:tcPr>
          <w:p w14:paraId="0064DC63" w14:textId="6F7E3AED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  <w:tc>
          <w:tcPr>
            <w:tcW w:w="1184" w:type="dxa"/>
            <w:vAlign w:val="center"/>
            <w:hideMark/>
          </w:tcPr>
          <w:p w14:paraId="386769C1" w14:textId="58A77E9F" w:rsidR="00A8040D" w:rsidRPr="00A8040D" w:rsidRDefault="00A8040D" w:rsidP="000C705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</w:tr>
    </w:tbl>
    <w:p w14:paraId="571F9EFD" w14:textId="77777777" w:rsidR="000B1EB3" w:rsidRPr="00D41E70" w:rsidRDefault="000B1EB3" w:rsidP="000B1EB3">
      <w:pPr>
        <w:spacing w:after="120" w:line="240" w:lineRule="auto"/>
        <w:jc w:val="both"/>
        <w:rPr>
          <w:rFonts w:ascii="Arial" w:hAnsi="Arial" w:cs="Arial"/>
          <w:b/>
          <w:bCs/>
          <w:sz w:val="2"/>
          <w:szCs w:val="2"/>
          <w:lang w:val="pl-PL"/>
        </w:rPr>
      </w:pPr>
    </w:p>
    <w:p w14:paraId="31A2CE3E" w14:textId="0349F8CD" w:rsidR="000B1EB3" w:rsidRPr="00003E3F" w:rsidRDefault="000B1EB3" w:rsidP="000B1EB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003E3F">
        <w:rPr>
          <w:rFonts w:ascii="Arial" w:hAnsi="Arial" w:cs="Arial"/>
          <w:b/>
          <w:bCs/>
          <w:sz w:val="20"/>
          <w:szCs w:val="20"/>
          <w:lang w:val="pl-PL"/>
        </w:rPr>
        <w:t>Oświadczenie VAT:</w:t>
      </w:r>
      <w:r w:rsidR="007D76AB" w:rsidRPr="00003E3F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Pr="00003E3F">
        <w:rPr>
          <w:rFonts w:ascii="Arial" w:hAnsi="Arial" w:cs="Arial"/>
          <w:sz w:val="20"/>
          <w:szCs w:val="20"/>
          <w:lang w:val="pl-PL"/>
        </w:rPr>
        <w:t xml:space="preserve">Cena sprzętu komputerowego wskazanego w poz. 1–2 została opodatkowana stawką </w:t>
      </w:r>
      <w:r w:rsidRPr="00003E3F">
        <w:rPr>
          <w:rFonts w:ascii="Arial" w:hAnsi="Arial" w:cs="Arial"/>
          <w:b/>
          <w:bCs/>
          <w:sz w:val="20"/>
          <w:szCs w:val="20"/>
          <w:lang w:val="pl-PL"/>
        </w:rPr>
        <w:t>0% VAT</w:t>
      </w:r>
      <w:r w:rsidRPr="00003E3F">
        <w:rPr>
          <w:rFonts w:ascii="Arial" w:hAnsi="Arial" w:cs="Arial"/>
          <w:sz w:val="20"/>
          <w:szCs w:val="20"/>
          <w:lang w:val="pl-PL"/>
        </w:rPr>
        <w:t xml:space="preserve"> na podstawie </w:t>
      </w:r>
      <w:r w:rsidRPr="00003E3F">
        <w:rPr>
          <w:rFonts w:ascii="Arial" w:hAnsi="Arial" w:cs="Arial"/>
          <w:b/>
          <w:bCs/>
          <w:sz w:val="20"/>
          <w:szCs w:val="20"/>
          <w:lang w:val="pl-PL"/>
        </w:rPr>
        <w:t>art. 83 ust. 1 pkt 26 ustawy o podatku od towarów i usług</w:t>
      </w:r>
      <w:r w:rsidRPr="00003E3F">
        <w:rPr>
          <w:rFonts w:ascii="Arial" w:hAnsi="Arial" w:cs="Arial"/>
          <w:sz w:val="20"/>
          <w:szCs w:val="20"/>
          <w:lang w:val="pl-PL"/>
        </w:rPr>
        <w:t xml:space="preserve"> (Dz. U. z 2025 r. poz. 775) oraz </w:t>
      </w:r>
      <w:r w:rsidRPr="00003E3F">
        <w:rPr>
          <w:rFonts w:ascii="Arial" w:hAnsi="Arial" w:cs="Arial"/>
          <w:b/>
          <w:bCs/>
          <w:sz w:val="20"/>
          <w:szCs w:val="20"/>
          <w:lang w:val="pl-PL"/>
        </w:rPr>
        <w:t>załącznika nr 8</w:t>
      </w:r>
      <w:r w:rsidRPr="00003E3F">
        <w:rPr>
          <w:rFonts w:ascii="Arial" w:hAnsi="Arial" w:cs="Arial"/>
          <w:sz w:val="20"/>
          <w:szCs w:val="20"/>
          <w:lang w:val="pl-PL"/>
        </w:rPr>
        <w:t xml:space="preserve"> do tej ustawy</w:t>
      </w:r>
      <w:r w:rsidR="007D76AB" w:rsidRPr="00003E3F">
        <w:rPr>
          <w:rFonts w:ascii="Arial" w:hAnsi="Arial" w:cs="Arial"/>
          <w:sz w:val="20"/>
          <w:szCs w:val="20"/>
          <w:lang w:val="pl-PL"/>
        </w:rPr>
        <w:t xml:space="preserve">   </w:t>
      </w:r>
      <w:r w:rsidRPr="00003E3F">
        <w:rPr>
          <w:rFonts w:ascii="Segoe UI Symbol" w:hAnsi="Segoe UI Symbol" w:cs="Segoe UI Symbol"/>
          <w:sz w:val="20"/>
          <w:szCs w:val="20"/>
          <w:lang w:val="pl-PL"/>
        </w:rPr>
        <w:t>☐</w:t>
      </w:r>
      <w:r w:rsidRPr="00003E3F">
        <w:rPr>
          <w:rFonts w:ascii="Arial" w:hAnsi="Arial" w:cs="Arial"/>
          <w:sz w:val="20"/>
          <w:szCs w:val="20"/>
          <w:lang w:val="pl-PL"/>
        </w:rPr>
        <w:t xml:space="preserve"> TAK</w:t>
      </w:r>
      <w:r w:rsidRPr="00003E3F">
        <w:rPr>
          <w:rFonts w:ascii="Arial" w:hAnsi="Arial" w:cs="Arial"/>
          <w:sz w:val="20"/>
          <w:szCs w:val="20"/>
          <w:lang w:val="pl-PL"/>
        </w:rPr>
        <w:t> </w:t>
      </w:r>
      <w:r w:rsidRPr="00003E3F">
        <w:rPr>
          <w:rFonts w:ascii="Arial" w:hAnsi="Arial" w:cs="Arial"/>
          <w:sz w:val="20"/>
          <w:szCs w:val="20"/>
          <w:lang w:val="pl-PL"/>
        </w:rPr>
        <w:t> </w:t>
      </w:r>
      <w:r w:rsidRPr="00003E3F">
        <w:rPr>
          <w:rFonts w:ascii="Segoe UI Symbol" w:hAnsi="Segoe UI Symbol" w:cs="Segoe UI Symbol"/>
          <w:sz w:val="20"/>
          <w:szCs w:val="20"/>
          <w:lang w:val="pl-PL"/>
        </w:rPr>
        <w:t>☐</w:t>
      </w:r>
      <w:r w:rsidRPr="00003E3F">
        <w:rPr>
          <w:rFonts w:ascii="Arial" w:hAnsi="Arial" w:cs="Arial"/>
          <w:sz w:val="20"/>
          <w:szCs w:val="20"/>
          <w:lang w:val="pl-PL"/>
        </w:rPr>
        <w:t xml:space="preserve"> NIE</w:t>
      </w:r>
    </w:p>
    <w:p w14:paraId="03B10CEF" w14:textId="77777777" w:rsidR="00D41CC3" w:rsidRPr="009E584D" w:rsidRDefault="00D41CC3" w:rsidP="009A34AA">
      <w:pPr>
        <w:spacing w:after="120" w:line="240" w:lineRule="auto"/>
        <w:jc w:val="both"/>
        <w:rPr>
          <w:rFonts w:ascii="Arial" w:hAnsi="Arial" w:cs="Arial"/>
          <w:sz w:val="2"/>
          <w:szCs w:val="2"/>
          <w:lang w:val="pl-PL"/>
        </w:rPr>
      </w:pPr>
    </w:p>
    <w:p w14:paraId="3F4C6A5D" w14:textId="689451E0" w:rsidR="00A44E87" w:rsidRPr="00D41E70" w:rsidRDefault="009E584D" w:rsidP="009A34AA">
      <w:pPr>
        <w:spacing w:after="120" w:line="240" w:lineRule="auto"/>
        <w:jc w:val="both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2</w:t>
      </w:r>
      <w:r w:rsidR="000A3684" w:rsidRPr="00D41E70">
        <w:rPr>
          <w:rFonts w:ascii="Arial" w:hAnsi="Arial" w:cs="Arial"/>
          <w:b/>
          <w:bCs/>
          <w:lang w:val="pl-PL"/>
        </w:rPr>
        <w:t xml:space="preserve">.2. Część II - </w:t>
      </w:r>
      <w:r w:rsidR="005F3F0B" w:rsidRPr="00D41E70">
        <w:rPr>
          <w:rFonts w:ascii="Arial" w:hAnsi="Arial" w:cs="Arial"/>
          <w:b/>
          <w:bCs/>
          <w:lang w:val="pl-PL"/>
        </w:rPr>
        <w:t xml:space="preserve">DOPOSAŻENIE KIERUNKU TECHNIK MECHANIK </w:t>
      </w:r>
    </w:p>
    <w:p w14:paraId="398CE956" w14:textId="7B56A0EE" w:rsidR="000A3684" w:rsidRPr="0032122A" w:rsidRDefault="005F3F0B" w:rsidP="009A34AA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32122A">
        <w:rPr>
          <w:rFonts w:ascii="Arial" w:hAnsi="Arial" w:cs="Arial"/>
          <w:lang w:val="pl-PL"/>
        </w:rPr>
        <w:t xml:space="preserve">(Zadanie 5. Unowocześnienie oferty kształcenia w zawodzie technik mechanik w Technikum nr 2 </w:t>
      </w:r>
      <w:r w:rsidR="0032122A">
        <w:rPr>
          <w:rFonts w:ascii="Arial" w:hAnsi="Arial" w:cs="Arial"/>
          <w:lang w:val="pl-PL"/>
        </w:rPr>
        <w:br/>
      </w:r>
      <w:r w:rsidRPr="0032122A">
        <w:rPr>
          <w:rFonts w:ascii="Arial" w:hAnsi="Arial" w:cs="Arial"/>
          <w:lang w:val="pl-PL"/>
        </w:rPr>
        <w:t>w Olecku)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2064"/>
        <w:gridCol w:w="2029"/>
        <w:gridCol w:w="1242"/>
        <w:gridCol w:w="844"/>
        <w:gridCol w:w="1552"/>
        <w:gridCol w:w="1701"/>
      </w:tblGrid>
      <w:tr w:rsidR="00D41E70" w:rsidRPr="00D41E70" w14:paraId="7F13B9B4" w14:textId="77777777" w:rsidTr="00A44E87">
        <w:trPr>
          <w:trHeight w:val="540"/>
        </w:trPr>
        <w:tc>
          <w:tcPr>
            <w:tcW w:w="628" w:type="dxa"/>
            <w:shd w:val="clear" w:color="auto" w:fill="EAF1DD" w:themeFill="accent3" w:themeFillTint="33"/>
            <w:vAlign w:val="center"/>
            <w:hideMark/>
          </w:tcPr>
          <w:p w14:paraId="227211D4" w14:textId="77777777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Lp.</w:t>
            </w:r>
          </w:p>
        </w:tc>
        <w:tc>
          <w:tcPr>
            <w:tcW w:w="2064" w:type="dxa"/>
            <w:shd w:val="clear" w:color="auto" w:fill="EAF1DD" w:themeFill="accent3" w:themeFillTint="33"/>
            <w:vAlign w:val="center"/>
            <w:hideMark/>
          </w:tcPr>
          <w:p w14:paraId="0D22C890" w14:textId="77777777" w:rsidR="00A44E87" w:rsidRPr="00A44E87" w:rsidRDefault="00A44E87" w:rsidP="00AD368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Nazwa asortymentu</w:t>
            </w:r>
          </w:p>
        </w:tc>
        <w:tc>
          <w:tcPr>
            <w:tcW w:w="2029" w:type="dxa"/>
            <w:shd w:val="clear" w:color="auto" w:fill="EAF1DD" w:themeFill="accent3" w:themeFillTint="33"/>
            <w:vAlign w:val="center"/>
            <w:hideMark/>
          </w:tcPr>
          <w:p w14:paraId="0A74E7ED" w14:textId="77777777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Model / podstawowe parametry</w:t>
            </w:r>
          </w:p>
        </w:tc>
        <w:tc>
          <w:tcPr>
            <w:tcW w:w="1242" w:type="dxa"/>
            <w:shd w:val="clear" w:color="auto" w:fill="EAF1DD" w:themeFill="accent3" w:themeFillTint="33"/>
            <w:vAlign w:val="center"/>
            <w:hideMark/>
          </w:tcPr>
          <w:p w14:paraId="41F217A2" w14:textId="77777777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Jedn. miary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  <w:hideMark/>
          </w:tcPr>
          <w:p w14:paraId="7F8185F4" w14:textId="77777777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Ilość</w:t>
            </w:r>
          </w:p>
        </w:tc>
        <w:tc>
          <w:tcPr>
            <w:tcW w:w="1552" w:type="dxa"/>
            <w:shd w:val="clear" w:color="auto" w:fill="EAF1DD" w:themeFill="accent3" w:themeFillTint="33"/>
            <w:vAlign w:val="center"/>
            <w:hideMark/>
          </w:tcPr>
          <w:p w14:paraId="26FCD542" w14:textId="77777777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Cena jednostkowa brutto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  <w:hideMark/>
          </w:tcPr>
          <w:p w14:paraId="4C8E02F1" w14:textId="77777777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  <w:t>Wartość brutto</w:t>
            </w:r>
          </w:p>
        </w:tc>
      </w:tr>
      <w:tr w:rsidR="00D41E70" w:rsidRPr="00D41E70" w14:paraId="4A3A1807" w14:textId="77777777" w:rsidTr="00A44E87">
        <w:trPr>
          <w:trHeight w:val="540"/>
        </w:trPr>
        <w:tc>
          <w:tcPr>
            <w:tcW w:w="628" w:type="dxa"/>
            <w:vAlign w:val="center"/>
            <w:hideMark/>
          </w:tcPr>
          <w:p w14:paraId="32C82CA5" w14:textId="77777777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lang w:val="pl-PL" w:eastAsia="pl-PL"/>
              </w:rPr>
              <w:t>1</w:t>
            </w:r>
          </w:p>
        </w:tc>
        <w:tc>
          <w:tcPr>
            <w:tcW w:w="2064" w:type="dxa"/>
            <w:vAlign w:val="center"/>
            <w:hideMark/>
          </w:tcPr>
          <w:p w14:paraId="44659254" w14:textId="77777777" w:rsidR="00A44E87" w:rsidRPr="00A44E87" w:rsidRDefault="00A44E87" w:rsidP="00AD368A">
            <w:pPr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lang w:val="pl-PL" w:eastAsia="pl-PL"/>
              </w:rPr>
              <w:t>SOLIDWORKS EDU Edition Network</w:t>
            </w:r>
          </w:p>
        </w:tc>
        <w:tc>
          <w:tcPr>
            <w:tcW w:w="2029" w:type="dxa"/>
            <w:vAlign w:val="center"/>
            <w:hideMark/>
          </w:tcPr>
          <w:p w14:paraId="07AB78EF" w14:textId="2DCC9C9B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lang w:val="pl-PL" w:eastAsia="pl-PL"/>
              </w:rPr>
              <w:t xml:space="preserve">60 </w:t>
            </w:r>
            <w:r w:rsidRPr="00D41E70">
              <w:rPr>
                <w:rFonts w:ascii="Arial Narrow" w:eastAsia="Times New Roman" w:hAnsi="Arial Narrow" w:cs="Arial"/>
                <w:lang w:val="pl-PL" w:eastAsia="pl-PL"/>
              </w:rPr>
              <w:t>użytkowników</w:t>
            </w:r>
            <w:r w:rsidRPr="00A44E87">
              <w:rPr>
                <w:rFonts w:ascii="Arial Narrow" w:eastAsia="Times New Roman" w:hAnsi="Arial Narrow" w:cs="Arial"/>
                <w:lang w:val="pl-PL" w:eastAsia="pl-PL"/>
              </w:rPr>
              <w:t>, 3 lata</w:t>
            </w:r>
          </w:p>
        </w:tc>
        <w:tc>
          <w:tcPr>
            <w:tcW w:w="1242" w:type="dxa"/>
            <w:vAlign w:val="center"/>
            <w:hideMark/>
          </w:tcPr>
          <w:p w14:paraId="584B2930" w14:textId="77777777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lang w:val="pl-PL" w:eastAsia="pl-PL"/>
              </w:rPr>
              <w:t>licencja</w:t>
            </w:r>
          </w:p>
        </w:tc>
        <w:tc>
          <w:tcPr>
            <w:tcW w:w="844" w:type="dxa"/>
            <w:vAlign w:val="center"/>
            <w:hideMark/>
          </w:tcPr>
          <w:p w14:paraId="5677F166" w14:textId="77777777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lang w:val="pl-PL" w:eastAsia="pl-PL"/>
              </w:rPr>
              <w:t>1</w:t>
            </w:r>
          </w:p>
        </w:tc>
        <w:tc>
          <w:tcPr>
            <w:tcW w:w="1552" w:type="dxa"/>
            <w:vAlign w:val="center"/>
            <w:hideMark/>
          </w:tcPr>
          <w:p w14:paraId="5274C386" w14:textId="77777777" w:rsidR="00A44E87" w:rsidRPr="00A44E87" w:rsidRDefault="00A44E87" w:rsidP="00A44E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  <w:tc>
          <w:tcPr>
            <w:tcW w:w="1701" w:type="dxa"/>
            <w:vAlign w:val="center"/>
            <w:hideMark/>
          </w:tcPr>
          <w:p w14:paraId="647DD3FA" w14:textId="77777777" w:rsidR="00A44E87" w:rsidRPr="00A44E87" w:rsidRDefault="00A44E87" w:rsidP="00A44E87">
            <w:pPr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</w:tr>
      <w:tr w:rsidR="00D41E70" w:rsidRPr="00D41E70" w14:paraId="32FAE65F" w14:textId="77777777" w:rsidTr="00A44E87">
        <w:trPr>
          <w:trHeight w:val="540"/>
        </w:trPr>
        <w:tc>
          <w:tcPr>
            <w:tcW w:w="628" w:type="dxa"/>
            <w:vAlign w:val="center"/>
            <w:hideMark/>
          </w:tcPr>
          <w:p w14:paraId="31B8A833" w14:textId="77777777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lang w:val="pl-PL" w:eastAsia="pl-PL"/>
              </w:rPr>
              <w:t>2</w:t>
            </w:r>
          </w:p>
        </w:tc>
        <w:tc>
          <w:tcPr>
            <w:tcW w:w="2064" w:type="dxa"/>
            <w:vAlign w:val="center"/>
            <w:hideMark/>
          </w:tcPr>
          <w:p w14:paraId="14197656" w14:textId="77777777" w:rsidR="00A44E87" w:rsidRPr="00A44E87" w:rsidRDefault="00A44E87" w:rsidP="00AD368A">
            <w:pPr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proofErr w:type="spellStart"/>
            <w:r w:rsidRPr="00A44E87">
              <w:rPr>
                <w:rFonts w:ascii="Arial Narrow" w:eastAsia="Times New Roman" w:hAnsi="Arial Narrow" w:cs="Arial"/>
                <w:lang w:val="pl-PL" w:eastAsia="pl-PL"/>
              </w:rPr>
              <w:t>SolidCAM</w:t>
            </w:r>
            <w:proofErr w:type="spellEnd"/>
            <w:r w:rsidRPr="00A44E87">
              <w:rPr>
                <w:rFonts w:ascii="Arial Narrow" w:eastAsia="Times New Roman" w:hAnsi="Arial Narrow" w:cs="Arial"/>
                <w:lang w:val="pl-PL" w:eastAsia="pl-PL"/>
              </w:rPr>
              <w:t xml:space="preserve"> EDU Edition Network</w:t>
            </w:r>
          </w:p>
        </w:tc>
        <w:tc>
          <w:tcPr>
            <w:tcW w:w="2029" w:type="dxa"/>
            <w:vAlign w:val="center"/>
            <w:hideMark/>
          </w:tcPr>
          <w:p w14:paraId="2FDD717F" w14:textId="6357086F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lang w:val="pl-PL" w:eastAsia="pl-PL"/>
              </w:rPr>
              <w:t xml:space="preserve">20 </w:t>
            </w:r>
            <w:r w:rsidRPr="00D41E70">
              <w:rPr>
                <w:rFonts w:ascii="Arial Narrow" w:eastAsia="Times New Roman" w:hAnsi="Arial Narrow" w:cs="Arial"/>
                <w:lang w:val="pl-PL" w:eastAsia="pl-PL"/>
              </w:rPr>
              <w:t>użytkowników</w:t>
            </w:r>
            <w:r w:rsidRPr="00A44E87">
              <w:rPr>
                <w:rFonts w:ascii="Arial Narrow" w:eastAsia="Times New Roman" w:hAnsi="Arial Narrow" w:cs="Arial"/>
                <w:lang w:val="pl-PL" w:eastAsia="pl-PL"/>
              </w:rPr>
              <w:t>, 3 lata</w:t>
            </w:r>
          </w:p>
        </w:tc>
        <w:tc>
          <w:tcPr>
            <w:tcW w:w="1242" w:type="dxa"/>
            <w:vAlign w:val="center"/>
            <w:hideMark/>
          </w:tcPr>
          <w:p w14:paraId="5D57EE13" w14:textId="77777777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lang w:val="pl-PL" w:eastAsia="pl-PL"/>
              </w:rPr>
              <w:t>licencja</w:t>
            </w:r>
          </w:p>
        </w:tc>
        <w:tc>
          <w:tcPr>
            <w:tcW w:w="844" w:type="dxa"/>
            <w:vAlign w:val="center"/>
            <w:hideMark/>
          </w:tcPr>
          <w:p w14:paraId="1155400C" w14:textId="77777777" w:rsidR="00A44E87" w:rsidRPr="00A44E87" w:rsidRDefault="00A44E87" w:rsidP="00A44E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A44E87">
              <w:rPr>
                <w:rFonts w:ascii="Arial Narrow" w:eastAsia="Times New Roman" w:hAnsi="Arial Narrow" w:cs="Arial"/>
                <w:lang w:val="pl-PL" w:eastAsia="pl-PL"/>
              </w:rPr>
              <w:t>1</w:t>
            </w:r>
          </w:p>
        </w:tc>
        <w:tc>
          <w:tcPr>
            <w:tcW w:w="1552" w:type="dxa"/>
            <w:vAlign w:val="center"/>
            <w:hideMark/>
          </w:tcPr>
          <w:p w14:paraId="0E86CA7A" w14:textId="77777777" w:rsidR="00A44E87" w:rsidRPr="00A44E87" w:rsidRDefault="00A44E87" w:rsidP="00A44E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  <w:tc>
          <w:tcPr>
            <w:tcW w:w="1701" w:type="dxa"/>
            <w:vAlign w:val="center"/>
            <w:hideMark/>
          </w:tcPr>
          <w:p w14:paraId="6412740C" w14:textId="77777777" w:rsidR="00A44E87" w:rsidRPr="00A44E87" w:rsidRDefault="00A44E87" w:rsidP="00A44E87">
            <w:pPr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</w:p>
        </w:tc>
      </w:tr>
    </w:tbl>
    <w:p w14:paraId="65030708" w14:textId="665002C4" w:rsidR="005352C4" w:rsidRPr="00AD368A" w:rsidRDefault="005352C4" w:rsidP="009E584D">
      <w:pPr>
        <w:spacing w:after="0" w:line="240" w:lineRule="auto"/>
        <w:rPr>
          <w:rFonts w:ascii="Arial" w:hAnsi="Arial" w:cs="Arial"/>
          <w:i/>
          <w:iCs/>
          <w:sz w:val="10"/>
          <w:szCs w:val="10"/>
          <w:lang w:val="pl-PL"/>
        </w:rPr>
      </w:pPr>
      <w:r w:rsidRPr="000B1EB3">
        <w:rPr>
          <w:rFonts w:ascii="Arial" w:hAnsi="Arial" w:cs="Arial"/>
          <w:lang w:val="pl-PL"/>
        </w:rPr>
        <w:br/>
      </w:r>
    </w:p>
    <w:p w14:paraId="2614B83E" w14:textId="53725483" w:rsidR="00FE7A5D" w:rsidRPr="00FE7A5D" w:rsidRDefault="00FE7A5D" w:rsidP="009E584D">
      <w:pPr>
        <w:spacing w:after="0" w:line="240" w:lineRule="auto"/>
        <w:jc w:val="both"/>
        <w:rPr>
          <w:rFonts w:ascii="Arial" w:hAnsi="Arial" w:cs="Arial"/>
          <w:b/>
          <w:bCs/>
          <w:lang w:val="pl-PL"/>
        </w:rPr>
      </w:pPr>
      <w:r w:rsidRPr="00FE7A5D">
        <w:rPr>
          <w:rFonts w:ascii="Arial" w:hAnsi="Arial" w:cs="Arial"/>
          <w:b/>
          <w:bCs/>
          <w:lang w:val="pl-PL"/>
        </w:rPr>
        <w:t xml:space="preserve">3. </w:t>
      </w:r>
      <w:r w:rsidRPr="0032122A">
        <w:rPr>
          <w:rFonts w:ascii="Arial" w:hAnsi="Arial" w:cs="Arial"/>
          <w:b/>
          <w:bCs/>
          <w:u w:val="single"/>
          <w:lang w:val="pl-PL"/>
        </w:rPr>
        <w:t>POZOSTAŁE WARUNKI</w:t>
      </w:r>
    </w:p>
    <w:p w14:paraId="03ECF7CC" w14:textId="77777777" w:rsidR="00FE7A5D" w:rsidRPr="00FE7A5D" w:rsidRDefault="00FE7A5D" w:rsidP="009E584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FE7A5D">
        <w:rPr>
          <w:rFonts w:ascii="Arial" w:hAnsi="Arial" w:cs="Arial"/>
          <w:lang w:val="pl-PL"/>
        </w:rPr>
        <w:t>Oferowany okres gwarancji na sprzęt: minimum 24 miesiące.</w:t>
      </w:r>
    </w:p>
    <w:p w14:paraId="34EAF559" w14:textId="77777777" w:rsidR="00FE7A5D" w:rsidRPr="00FE7A5D" w:rsidRDefault="00FE7A5D" w:rsidP="009E584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FE7A5D">
        <w:rPr>
          <w:rFonts w:ascii="Arial" w:hAnsi="Arial" w:cs="Arial"/>
          <w:lang w:val="pl-PL"/>
        </w:rPr>
        <w:t>Oświadczam/y, że jesteśmy związani niniejszą ofertą przez okres 14 dni od upływu terminu składania ofert.</w:t>
      </w:r>
    </w:p>
    <w:p w14:paraId="34D31F90" w14:textId="2503D343" w:rsidR="00FE7A5D" w:rsidRPr="00FE7A5D" w:rsidRDefault="00FE7A5D" w:rsidP="009E584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FE7A5D">
        <w:rPr>
          <w:rFonts w:ascii="Arial" w:hAnsi="Arial" w:cs="Arial"/>
          <w:lang w:val="pl-PL"/>
        </w:rPr>
        <w:t xml:space="preserve">Dostawa nastąpi na koszt Wykonawcy, w opakowaniach zapewniających bezpieczeństwo </w:t>
      </w:r>
      <w:r w:rsidR="005352C4" w:rsidRPr="00D41E70">
        <w:rPr>
          <w:rFonts w:ascii="Arial" w:hAnsi="Arial" w:cs="Arial"/>
          <w:lang w:val="pl-PL"/>
        </w:rPr>
        <w:br/>
      </w:r>
      <w:r w:rsidRPr="00FE7A5D">
        <w:rPr>
          <w:rFonts w:ascii="Arial" w:hAnsi="Arial" w:cs="Arial"/>
          <w:lang w:val="pl-PL"/>
        </w:rPr>
        <w:t>i nienaruszalność sprzętu.</w:t>
      </w:r>
    </w:p>
    <w:p w14:paraId="226EB50D" w14:textId="77777777" w:rsidR="00FE7A5D" w:rsidRDefault="00FE7A5D" w:rsidP="009E584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FE7A5D">
        <w:rPr>
          <w:rFonts w:ascii="Arial" w:hAnsi="Arial" w:cs="Arial"/>
          <w:lang w:val="pl-PL"/>
        </w:rPr>
        <w:t>W przypadku wyboru naszej oferty zobowiązujemy się do zawarcia pisemnej umowy w terminie i miejscu wskazanym przez Zamawiającego.</w:t>
      </w:r>
    </w:p>
    <w:p w14:paraId="7F45F0DB" w14:textId="77777777" w:rsidR="007D76AB" w:rsidRPr="00FE7A5D" w:rsidRDefault="007D76AB" w:rsidP="00A0053A">
      <w:pPr>
        <w:spacing w:after="0" w:line="240" w:lineRule="auto"/>
        <w:ind w:left="360"/>
        <w:jc w:val="both"/>
        <w:rPr>
          <w:rFonts w:ascii="Arial" w:hAnsi="Arial" w:cs="Arial"/>
          <w:sz w:val="10"/>
          <w:szCs w:val="10"/>
          <w:lang w:val="pl-PL"/>
        </w:rPr>
      </w:pPr>
    </w:p>
    <w:p w14:paraId="0C24701E" w14:textId="1ECC8317" w:rsidR="00FE7A5D" w:rsidRPr="00FE7A5D" w:rsidRDefault="00FE7A5D" w:rsidP="009E584D">
      <w:pPr>
        <w:spacing w:after="0" w:line="240" w:lineRule="auto"/>
        <w:jc w:val="both"/>
        <w:rPr>
          <w:rFonts w:ascii="Arial" w:hAnsi="Arial" w:cs="Arial"/>
          <w:b/>
          <w:bCs/>
          <w:lang w:val="pl-PL"/>
        </w:rPr>
      </w:pPr>
    </w:p>
    <w:p w14:paraId="6CEDF1CF" w14:textId="09FC223A" w:rsidR="00FE7A5D" w:rsidRPr="00FE7A5D" w:rsidRDefault="00FE7A5D" w:rsidP="009E584D">
      <w:pPr>
        <w:spacing w:after="0" w:line="240" w:lineRule="auto"/>
        <w:jc w:val="both"/>
        <w:rPr>
          <w:rFonts w:ascii="Arial" w:hAnsi="Arial" w:cs="Arial"/>
          <w:b/>
          <w:bCs/>
          <w:lang w:val="pl-PL"/>
        </w:rPr>
      </w:pPr>
      <w:r w:rsidRPr="00FE7A5D">
        <w:rPr>
          <w:rFonts w:ascii="Arial" w:hAnsi="Arial" w:cs="Arial"/>
          <w:b/>
          <w:bCs/>
          <w:lang w:val="pl-PL"/>
        </w:rPr>
        <w:t xml:space="preserve">4. </w:t>
      </w:r>
      <w:r w:rsidR="005352C4" w:rsidRPr="0032122A">
        <w:rPr>
          <w:rFonts w:ascii="Arial" w:hAnsi="Arial" w:cs="Arial"/>
          <w:b/>
          <w:bCs/>
          <w:u w:val="single"/>
          <w:lang w:val="pl-PL"/>
        </w:rPr>
        <w:t>OSOBA DO KONTAKTU</w:t>
      </w:r>
      <w:r w:rsidR="0032122A">
        <w:rPr>
          <w:rFonts w:ascii="Arial" w:hAnsi="Arial" w:cs="Arial"/>
          <w:b/>
          <w:bCs/>
          <w:u w:val="single"/>
          <w:lang w:val="pl-PL"/>
        </w:rPr>
        <w:t xml:space="preserve"> W SPRAWIE OFERTY</w:t>
      </w:r>
      <w:r w:rsidR="005352C4" w:rsidRPr="0032122A">
        <w:rPr>
          <w:rFonts w:ascii="Arial" w:hAnsi="Arial" w:cs="Arial"/>
          <w:b/>
          <w:bCs/>
          <w:u w:val="single"/>
          <w:lang w:val="pl-PL"/>
        </w:rPr>
        <w:t>:</w:t>
      </w:r>
    </w:p>
    <w:p w14:paraId="199A468D" w14:textId="77777777" w:rsidR="005352C4" w:rsidRPr="00D41E70" w:rsidRDefault="005352C4" w:rsidP="009E584D">
      <w:pPr>
        <w:spacing w:after="0" w:line="240" w:lineRule="auto"/>
        <w:rPr>
          <w:rFonts w:ascii="Arial" w:hAnsi="Arial" w:cs="Arial"/>
          <w:lang w:val="pl-PL"/>
        </w:rPr>
      </w:pPr>
    </w:p>
    <w:p w14:paraId="784FE540" w14:textId="2C1AC23C" w:rsidR="005352C4" w:rsidRPr="00D41E70" w:rsidRDefault="00FE7A5D" w:rsidP="009E584D">
      <w:pPr>
        <w:spacing w:after="0" w:line="240" w:lineRule="auto"/>
        <w:rPr>
          <w:rFonts w:ascii="Arial" w:hAnsi="Arial" w:cs="Arial"/>
          <w:lang w:val="pl-PL"/>
        </w:rPr>
      </w:pPr>
      <w:r w:rsidRPr="00FE7A5D">
        <w:rPr>
          <w:rFonts w:ascii="Arial" w:hAnsi="Arial" w:cs="Arial"/>
          <w:lang w:val="pl-PL"/>
        </w:rPr>
        <w:t>Imię i nazwisko: ...............................................................</w:t>
      </w:r>
      <w:r w:rsidR="005352C4" w:rsidRPr="00D41E70">
        <w:rPr>
          <w:rFonts w:ascii="Arial" w:hAnsi="Arial" w:cs="Arial"/>
          <w:lang w:val="pl-PL"/>
        </w:rPr>
        <w:t xml:space="preserve"> t</w:t>
      </w:r>
      <w:r w:rsidRPr="00FE7A5D">
        <w:rPr>
          <w:rFonts w:ascii="Arial" w:hAnsi="Arial" w:cs="Arial"/>
          <w:lang w:val="pl-PL"/>
        </w:rPr>
        <w:t>elefon: .......................................................</w:t>
      </w:r>
      <w:r w:rsidRPr="00FE7A5D">
        <w:rPr>
          <w:rFonts w:ascii="Arial" w:hAnsi="Arial" w:cs="Arial"/>
          <w:lang w:val="pl-PL"/>
        </w:rPr>
        <w:br/>
      </w:r>
    </w:p>
    <w:p w14:paraId="06A16908" w14:textId="1A70E6B8" w:rsidR="003B16BB" w:rsidRPr="00D41E70" w:rsidRDefault="00A16EED" w:rsidP="009E584D">
      <w:pPr>
        <w:spacing w:after="0" w:line="240" w:lineRule="auto"/>
        <w:rPr>
          <w:rFonts w:ascii="Arial" w:hAnsi="Arial" w:cs="Arial"/>
          <w:lang w:val="pl-PL"/>
        </w:rPr>
      </w:pPr>
      <w:r w:rsidRPr="00D41E70">
        <w:rPr>
          <w:rFonts w:ascii="Arial" w:hAnsi="Arial" w:cs="Arial"/>
          <w:lang w:val="pl-PL"/>
        </w:rPr>
        <w:t>e-mail:</w:t>
      </w:r>
      <w:r w:rsidR="005352C4" w:rsidRPr="00D41E70">
        <w:rPr>
          <w:rFonts w:ascii="Arial" w:hAnsi="Arial" w:cs="Arial"/>
          <w:lang w:val="pl-PL"/>
        </w:rPr>
        <w:tab/>
      </w:r>
      <w:r w:rsidR="005352C4" w:rsidRPr="00D41E70">
        <w:rPr>
          <w:rFonts w:ascii="Arial" w:hAnsi="Arial" w:cs="Arial"/>
          <w:lang w:val="pl-PL"/>
        </w:rPr>
        <w:tab/>
        <w:t xml:space="preserve">  </w:t>
      </w:r>
      <w:r w:rsidRPr="00D41E70">
        <w:rPr>
          <w:rFonts w:ascii="Arial" w:hAnsi="Arial" w:cs="Arial"/>
          <w:lang w:val="pl-PL"/>
        </w:rPr>
        <w:t xml:space="preserve"> </w:t>
      </w:r>
      <w:r w:rsidR="005352C4" w:rsidRPr="00FE7A5D">
        <w:rPr>
          <w:rFonts w:ascii="Arial" w:hAnsi="Arial" w:cs="Arial"/>
          <w:lang w:val="pl-PL"/>
        </w:rPr>
        <w:t>...............................................................</w:t>
      </w:r>
    </w:p>
    <w:p w14:paraId="46549428" w14:textId="77777777" w:rsidR="009E584D" w:rsidRDefault="009E584D" w:rsidP="009E584D">
      <w:p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518B220A" w14:textId="77777777" w:rsidR="00EE7411" w:rsidRDefault="00EE7411" w:rsidP="009E584D">
      <w:p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54F73FEE" w14:textId="77777777" w:rsidR="009E584D" w:rsidRPr="00AD368A" w:rsidRDefault="009E584D" w:rsidP="009E584D">
      <w:pPr>
        <w:spacing w:after="0" w:line="240" w:lineRule="auto"/>
        <w:jc w:val="both"/>
        <w:rPr>
          <w:rFonts w:ascii="Arial" w:hAnsi="Arial" w:cs="Arial"/>
          <w:sz w:val="14"/>
          <w:szCs w:val="14"/>
          <w:lang w:val="pl-PL"/>
        </w:rPr>
      </w:pPr>
    </w:p>
    <w:p w14:paraId="26906BD8" w14:textId="77777777" w:rsidR="0032122A" w:rsidRDefault="0032122A" w:rsidP="009E584D">
      <w:p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ED8EA4F" w14:textId="77777777" w:rsidR="009E584D" w:rsidRDefault="009E584D" w:rsidP="009E584D">
      <w:p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36A353BB" w14:textId="262C5BB3" w:rsidR="0043239D" w:rsidRDefault="00A16EED" w:rsidP="009E584D">
      <w:pPr>
        <w:spacing w:after="0" w:line="240" w:lineRule="auto"/>
        <w:ind w:left="7200"/>
        <w:jc w:val="both"/>
        <w:rPr>
          <w:rFonts w:ascii="Arial" w:hAnsi="Arial" w:cs="Arial"/>
          <w:sz w:val="20"/>
          <w:szCs w:val="20"/>
          <w:lang w:val="pl-PL"/>
        </w:rPr>
      </w:pPr>
      <w:r w:rsidRPr="00EC6AEF">
        <w:rPr>
          <w:rFonts w:ascii="Arial" w:hAnsi="Arial" w:cs="Arial"/>
          <w:sz w:val="20"/>
          <w:szCs w:val="20"/>
          <w:lang w:val="pl-PL"/>
        </w:rPr>
        <w:t>……………………………</w:t>
      </w:r>
      <w:r w:rsidRPr="00EC6AEF">
        <w:rPr>
          <w:rFonts w:ascii="Arial" w:hAnsi="Arial" w:cs="Arial"/>
          <w:sz w:val="20"/>
          <w:szCs w:val="20"/>
          <w:lang w:val="pl-PL"/>
        </w:rPr>
        <w:br/>
        <w:t>Pieczęć i podpis Oferenta</w:t>
      </w:r>
    </w:p>
    <w:p w14:paraId="0EC6ACF5" w14:textId="77777777" w:rsidR="0043239D" w:rsidRDefault="0043239D">
      <w:pPr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br w:type="page"/>
      </w:r>
    </w:p>
    <w:p w14:paraId="3E8DDA71" w14:textId="77777777" w:rsidR="0043239D" w:rsidRDefault="0043239D" w:rsidP="0043239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3FB9607A" w14:textId="77777777" w:rsidR="0043239D" w:rsidRDefault="0043239D" w:rsidP="0043239D">
      <w:pPr>
        <w:spacing w:after="0" w:line="240" w:lineRule="auto"/>
        <w:jc w:val="right"/>
        <w:rPr>
          <w:rFonts w:ascii="Arial" w:hAnsi="Arial" w:cs="Arial"/>
          <w:lang w:val="pl-PL"/>
        </w:rPr>
      </w:pPr>
      <w:r w:rsidRPr="00F120BD">
        <w:rPr>
          <w:rFonts w:ascii="Arial" w:hAnsi="Arial" w:cs="Arial"/>
          <w:lang w:val="pl-PL"/>
        </w:rPr>
        <w:t>.............................................</w:t>
      </w:r>
    </w:p>
    <w:p w14:paraId="45B6FBF1" w14:textId="77777777" w:rsidR="0043239D" w:rsidRPr="0032122A" w:rsidRDefault="0043239D" w:rsidP="0043239D">
      <w:pPr>
        <w:spacing w:after="0" w:line="240" w:lineRule="auto"/>
        <w:ind w:left="5760" w:firstLine="720"/>
        <w:jc w:val="center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lang w:val="pl-PL"/>
        </w:rPr>
        <w:t xml:space="preserve">          </w:t>
      </w:r>
      <w:r w:rsidRPr="0032122A">
        <w:rPr>
          <w:rFonts w:ascii="Arial" w:hAnsi="Arial" w:cs="Arial"/>
          <w:sz w:val="18"/>
          <w:szCs w:val="18"/>
          <w:lang w:val="pl-PL"/>
        </w:rPr>
        <w:t>(miejscowość, data)</w:t>
      </w:r>
    </w:p>
    <w:p w14:paraId="17EC1B4E" w14:textId="77777777" w:rsidR="0043239D" w:rsidRPr="00F120BD" w:rsidRDefault="0043239D" w:rsidP="0043239D">
      <w:pPr>
        <w:spacing w:after="0" w:line="240" w:lineRule="auto"/>
        <w:rPr>
          <w:rFonts w:ascii="Arial" w:hAnsi="Arial" w:cs="Arial"/>
          <w:b/>
          <w:bCs/>
          <w:lang w:val="pl-PL"/>
        </w:rPr>
      </w:pPr>
      <w:r w:rsidRPr="00F120BD">
        <w:rPr>
          <w:rFonts w:ascii="Arial" w:hAnsi="Arial" w:cs="Arial"/>
          <w:b/>
          <w:bCs/>
          <w:lang w:val="pl-PL"/>
        </w:rPr>
        <w:t>Dane Wykonawcy (lub pieczęć):</w:t>
      </w:r>
    </w:p>
    <w:p w14:paraId="1FAC519C" w14:textId="77777777" w:rsidR="0043239D" w:rsidRPr="00A87506" w:rsidRDefault="0043239D" w:rsidP="0043239D">
      <w:pPr>
        <w:spacing w:after="0" w:line="360" w:lineRule="auto"/>
        <w:jc w:val="both"/>
        <w:rPr>
          <w:rFonts w:ascii="Arial" w:hAnsi="Arial" w:cs="Arial"/>
          <w:sz w:val="8"/>
          <w:szCs w:val="8"/>
          <w:lang w:val="pl-PL"/>
        </w:rPr>
      </w:pPr>
    </w:p>
    <w:p w14:paraId="30C380A0" w14:textId="77777777" w:rsidR="0043239D" w:rsidRPr="00F120BD" w:rsidRDefault="0043239D" w:rsidP="0043239D">
      <w:pPr>
        <w:spacing w:after="0" w:line="360" w:lineRule="auto"/>
        <w:jc w:val="both"/>
        <w:rPr>
          <w:rFonts w:ascii="Arial" w:hAnsi="Arial" w:cs="Arial"/>
          <w:lang w:val="pl-PL"/>
        </w:rPr>
      </w:pPr>
      <w:r w:rsidRPr="00F120BD">
        <w:rPr>
          <w:rFonts w:ascii="Arial" w:hAnsi="Arial" w:cs="Arial"/>
          <w:lang w:val="pl-PL"/>
        </w:rPr>
        <w:t>Nazwa: …………………………………………………</w:t>
      </w:r>
    </w:p>
    <w:p w14:paraId="572A4161" w14:textId="77777777" w:rsidR="0043239D" w:rsidRPr="00F120BD" w:rsidRDefault="0043239D" w:rsidP="0043239D">
      <w:pPr>
        <w:spacing w:after="0" w:line="360" w:lineRule="auto"/>
        <w:jc w:val="both"/>
        <w:rPr>
          <w:rFonts w:ascii="Arial" w:hAnsi="Arial" w:cs="Arial"/>
          <w:lang w:val="pl-PL"/>
        </w:rPr>
      </w:pPr>
      <w:r w:rsidRPr="00F120BD">
        <w:rPr>
          <w:rFonts w:ascii="Arial" w:hAnsi="Arial" w:cs="Arial"/>
          <w:lang w:val="pl-PL"/>
        </w:rPr>
        <w:t>Adres: ……………………………………………………</w:t>
      </w:r>
    </w:p>
    <w:p w14:paraId="0B1B1C7B" w14:textId="77777777" w:rsidR="0043239D" w:rsidRDefault="0043239D" w:rsidP="0043239D">
      <w:pPr>
        <w:spacing w:after="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NIP</w:t>
      </w:r>
      <w:r w:rsidRPr="00F120BD">
        <w:rPr>
          <w:rFonts w:ascii="Arial" w:hAnsi="Arial" w:cs="Arial"/>
          <w:lang w:val="pl-PL"/>
        </w:rPr>
        <w:t>: ………………………………………………….</w:t>
      </w:r>
    </w:p>
    <w:p w14:paraId="5F58DF1C" w14:textId="77777777" w:rsidR="0043239D" w:rsidRPr="0043239D" w:rsidRDefault="0043239D" w:rsidP="0043239D">
      <w:pPr>
        <w:spacing w:after="0" w:line="240" w:lineRule="auto"/>
        <w:ind w:left="360"/>
        <w:jc w:val="both"/>
        <w:rPr>
          <w:rFonts w:ascii="Arial" w:hAnsi="Arial" w:cs="Arial"/>
          <w:lang w:val="pl-PL"/>
        </w:rPr>
      </w:pPr>
    </w:p>
    <w:p w14:paraId="44F9B470" w14:textId="77777777" w:rsidR="0043239D" w:rsidRDefault="0043239D" w:rsidP="0043239D">
      <w:pPr>
        <w:spacing w:after="0" w:line="240" w:lineRule="auto"/>
        <w:ind w:left="360"/>
        <w:jc w:val="both"/>
        <w:rPr>
          <w:rFonts w:ascii="Arial" w:hAnsi="Arial" w:cs="Arial"/>
          <w:b/>
          <w:bCs/>
          <w:lang w:val="pl-PL"/>
        </w:rPr>
      </w:pPr>
    </w:p>
    <w:p w14:paraId="2822A362" w14:textId="77777777" w:rsidR="0043239D" w:rsidRDefault="0043239D" w:rsidP="0043239D">
      <w:pPr>
        <w:spacing w:after="0" w:line="240" w:lineRule="auto"/>
        <w:ind w:left="360"/>
        <w:jc w:val="both"/>
        <w:rPr>
          <w:rFonts w:ascii="Arial" w:hAnsi="Arial" w:cs="Arial"/>
          <w:b/>
          <w:bCs/>
          <w:lang w:val="pl-PL"/>
        </w:rPr>
      </w:pPr>
    </w:p>
    <w:p w14:paraId="384ED6A7" w14:textId="77777777" w:rsidR="0043239D" w:rsidRDefault="0043239D" w:rsidP="0043239D">
      <w:pPr>
        <w:spacing w:after="0" w:line="240" w:lineRule="auto"/>
        <w:ind w:left="360"/>
        <w:jc w:val="both"/>
        <w:rPr>
          <w:rFonts w:ascii="Arial" w:hAnsi="Arial" w:cs="Arial"/>
          <w:b/>
          <w:bCs/>
          <w:lang w:val="pl-PL"/>
        </w:rPr>
      </w:pPr>
    </w:p>
    <w:p w14:paraId="43424A2A" w14:textId="53E2A132" w:rsidR="0043239D" w:rsidRPr="0043239D" w:rsidRDefault="0043239D" w:rsidP="0043239D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6"/>
          <w:szCs w:val="26"/>
          <w:lang w:val="pl-PL"/>
        </w:rPr>
      </w:pPr>
      <w:r w:rsidRPr="0043239D">
        <w:rPr>
          <w:rFonts w:ascii="Arial" w:hAnsi="Arial" w:cs="Arial"/>
          <w:b/>
          <w:bCs/>
          <w:sz w:val="26"/>
          <w:szCs w:val="26"/>
          <w:lang w:val="pl-PL"/>
        </w:rPr>
        <w:t>OŚWIADCZENIE O BRAKU POWIĄZAŃ OSOBOWYCH I KAPITAŁOWYCH</w:t>
      </w:r>
    </w:p>
    <w:p w14:paraId="380ED593" w14:textId="77777777" w:rsidR="0043239D" w:rsidRPr="0043239D" w:rsidRDefault="0043239D" w:rsidP="0043239D">
      <w:pPr>
        <w:spacing w:after="0" w:line="240" w:lineRule="auto"/>
        <w:ind w:left="360"/>
        <w:jc w:val="center"/>
        <w:rPr>
          <w:rFonts w:ascii="Arial" w:hAnsi="Arial" w:cs="Arial"/>
          <w:lang w:val="pl-PL"/>
        </w:rPr>
      </w:pPr>
    </w:p>
    <w:p w14:paraId="539E8A2E" w14:textId="77777777" w:rsidR="0043239D" w:rsidRPr="0043239D" w:rsidRDefault="0043239D" w:rsidP="0043239D">
      <w:pPr>
        <w:spacing w:after="0" w:line="240" w:lineRule="auto"/>
        <w:ind w:left="360"/>
        <w:jc w:val="center"/>
        <w:rPr>
          <w:rFonts w:ascii="Arial" w:hAnsi="Arial" w:cs="Arial"/>
          <w:lang w:val="pl-PL"/>
        </w:rPr>
      </w:pPr>
    </w:p>
    <w:p w14:paraId="61240479" w14:textId="33F07AF8" w:rsidR="0043239D" w:rsidRPr="0043239D" w:rsidRDefault="0043239D" w:rsidP="0043239D">
      <w:pPr>
        <w:spacing w:after="0" w:line="240" w:lineRule="auto"/>
        <w:ind w:left="360"/>
        <w:jc w:val="both"/>
        <w:rPr>
          <w:rFonts w:ascii="Arial" w:hAnsi="Arial" w:cs="Arial"/>
          <w:lang w:val="pl-PL"/>
        </w:rPr>
      </w:pPr>
      <w:r w:rsidRPr="0043239D">
        <w:rPr>
          <w:rFonts w:ascii="Arial" w:hAnsi="Arial" w:cs="Arial"/>
          <w:lang w:val="pl-PL"/>
        </w:rPr>
        <w:t xml:space="preserve">Oświadczam/y, że Wykonawca nie jest powiązany osobowo ani kapitałowo z Zamawiającym, tj. </w:t>
      </w:r>
      <w:r w:rsidR="00387BEA" w:rsidRPr="00387BEA">
        <w:rPr>
          <w:rFonts w:ascii="Arial" w:hAnsi="Arial" w:cs="Arial"/>
          <w:b/>
          <w:bCs/>
          <w:lang w:val="pl-PL"/>
        </w:rPr>
        <w:t>Powiatem Oleckim</w:t>
      </w:r>
      <w:r w:rsidR="00387BEA">
        <w:rPr>
          <w:rFonts w:ascii="Arial" w:hAnsi="Arial" w:cs="Arial"/>
          <w:lang w:val="pl-PL"/>
        </w:rPr>
        <w:t xml:space="preserve"> lub z </w:t>
      </w:r>
      <w:r w:rsidRPr="0043239D">
        <w:rPr>
          <w:rFonts w:ascii="Arial" w:hAnsi="Arial" w:cs="Arial"/>
          <w:b/>
          <w:bCs/>
          <w:lang w:val="pl-PL"/>
        </w:rPr>
        <w:t>Zespołem Szkół Technicznych w</w:t>
      </w:r>
      <w:r w:rsidRPr="0043239D">
        <w:rPr>
          <w:rFonts w:ascii="Arial" w:hAnsi="Arial" w:cs="Arial"/>
          <w:lang w:val="pl-PL"/>
        </w:rPr>
        <w:t xml:space="preserve"> </w:t>
      </w:r>
      <w:r w:rsidRPr="0043239D">
        <w:rPr>
          <w:rFonts w:ascii="Arial" w:hAnsi="Arial" w:cs="Arial"/>
          <w:b/>
          <w:bCs/>
          <w:lang w:val="pl-PL"/>
        </w:rPr>
        <w:t>Olecku</w:t>
      </w:r>
      <w:r w:rsidRPr="0043239D">
        <w:rPr>
          <w:rFonts w:ascii="Arial" w:hAnsi="Arial" w:cs="Arial"/>
          <w:lang w:val="pl-PL"/>
        </w:rPr>
        <w:t xml:space="preserve">, a także z osobami upoważnionymi do zaciągania zobowiązań w imieniu Zamawiającego lub osobami wykonującymi </w:t>
      </w:r>
      <w:r w:rsidR="00387BEA">
        <w:rPr>
          <w:rFonts w:ascii="Arial" w:hAnsi="Arial" w:cs="Arial"/>
          <w:lang w:val="pl-PL"/>
        </w:rPr>
        <w:br/>
      </w:r>
      <w:r w:rsidRPr="0043239D">
        <w:rPr>
          <w:rFonts w:ascii="Arial" w:hAnsi="Arial" w:cs="Arial"/>
          <w:lang w:val="pl-PL"/>
        </w:rPr>
        <w:t>w jego imieniu czynności związane z przygotowaniem i przeprowadzeniem niniejszej procedury.</w:t>
      </w:r>
    </w:p>
    <w:p w14:paraId="055EBE17" w14:textId="77777777" w:rsidR="0043239D" w:rsidRPr="0043239D" w:rsidRDefault="0043239D" w:rsidP="0043239D">
      <w:pPr>
        <w:spacing w:after="0" w:line="240" w:lineRule="auto"/>
        <w:ind w:left="360"/>
        <w:rPr>
          <w:rFonts w:ascii="Arial" w:hAnsi="Arial" w:cs="Arial"/>
          <w:lang w:val="pl-PL"/>
        </w:rPr>
      </w:pPr>
    </w:p>
    <w:p w14:paraId="0CF4A3D3" w14:textId="77777777" w:rsidR="0043239D" w:rsidRPr="0043239D" w:rsidRDefault="0043239D" w:rsidP="0043239D">
      <w:pPr>
        <w:spacing w:after="0" w:line="240" w:lineRule="auto"/>
        <w:ind w:left="360"/>
        <w:rPr>
          <w:rFonts w:ascii="Arial" w:hAnsi="Arial" w:cs="Arial"/>
          <w:lang w:val="pl-PL"/>
        </w:rPr>
      </w:pPr>
    </w:p>
    <w:p w14:paraId="3DCC8048" w14:textId="0427FBD4" w:rsidR="0043239D" w:rsidRPr="0043239D" w:rsidRDefault="0043239D" w:rsidP="0043239D">
      <w:pPr>
        <w:spacing w:after="0" w:line="240" w:lineRule="auto"/>
        <w:ind w:left="360"/>
        <w:rPr>
          <w:rFonts w:ascii="Arial" w:hAnsi="Arial" w:cs="Arial"/>
          <w:lang w:val="pl-PL"/>
        </w:rPr>
      </w:pPr>
      <w:r w:rsidRPr="0043239D">
        <w:rPr>
          <w:rFonts w:ascii="Arial" w:hAnsi="Arial" w:cs="Arial"/>
          <w:lang w:val="pl-PL"/>
        </w:rPr>
        <w:t>Przez powiązania osobowe lub kapitałowe rozumie się w szczególności:</w:t>
      </w:r>
    </w:p>
    <w:p w14:paraId="69621A54" w14:textId="77777777" w:rsidR="0043239D" w:rsidRPr="0043239D" w:rsidRDefault="0043239D" w:rsidP="0043239D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lang w:val="pl-PL"/>
        </w:rPr>
      </w:pPr>
      <w:r w:rsidRPr="0043239D">
        <w:rPr>
          <w:rFonts w:ascii="Arial" w:hAnsi="Arial" w:cs="Arial"/>
          <w:lang w:val="pl-PL"/>
        </w:rPr>
        <w:t>uczestnictwo w spółce jako wspólnik spółki cywilnej lub osobowej,</w:t>
      </w:r>
    </w:p>
    <w:p w14:paraId="7398EFFD" w14:textId="77777777" w:rsidR="0043239D" w:rsidRPr="0043239D" w:rsidRDefault="0043239D" w:rsidP="0043239D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lang w:val="pl-PL"/>
        </w:rPr>
      </w:pPr>
      <w:r w:rsidRPr="0043239D">
        <w:rPr>
          <w:rFonts w:ascii="Arial" w:hAnsi="Arial" w:cs="Arial"/>
          <w:lang w:val="pl-PL"/>
        </w:rPr>
        <w:t>posiadanie co najmniej 10% udziałów lub akcji,</w:t>
      </w:r>
    </w:p>
    <w:p w14:paraId="4D3BB731" w14:textId="77777777" w:rsidR="0043239D" w:rsidRPr="0043239D" w:rsidRDefault="0043239D" w:rsidP="0043239D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lang w:val="pl-PL"/>
        </w:rPr>
      </w:pPr>
      <w:r w:rsidRPr="0043239D">
        <w:rPr>
          <w:rFonts w:ascii="Arial" w:hAnsi="Arial" w:cs="Arial"/>
          <w:lang w:val="pl-PL"/>
        </w:rPr>
        <w:t>pełnienie funkcji członka organu nadzorczego lub zarządzającego, prokurenta, pełnomocnika,</w:t>
      </w:r>
    </w:p>
    <w:p w14:paraId="06EFBD6D" w14:textId="77777777" w:rsidR="0043239D" w:rsidRPr="0043239D" w:rsidRDefault="0043239D" w:rsidP="0043239D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lang w:val="pl-PL"/>
        </w:rPr>
      </w:pPr>
      <w:r w:rsidRPr="0043239D">
        <w:rPr>
          <w:rFonts w:ascii="Arial" w:hAnsi="Arial" w:cs="Arial"/>
          <w:lang w:val="pl-PL"/>
        </w:rPr>
        <w:t>pozostawanie w związku małżeńskim, w stosunku pokrewieństwa lub powinowactwa w linii prostej, bocznej do drugiego stopnia lub w stosunku przysposobienia, opieki lub kurateli.</w:t>
      </w:r>
    </w:p>
    <w:p w14:paraId="039165E0" w14:textId="14017D55" w:rsidR="0043239D" w:rsidRPr="0043239D" w:rsidRDefault="0043239D" w:rsidP="0043239D">
      <w:pPr>
        <w:spacing w:after="0" w:line="240" w:lineRule="auto"/>
        <w:ind w:left="360"/>
        <w:jc w:val="both"/>
        <w:rPr>
          <w:rFonts w:ascii="Arial" w:hAnsi="Arial" w:cs="Arial"/>
          <w:lang w:val="pl-PL"/>
        </w:rPr>
      </w:pPr>
    </w:p>
    <w:p w14:paraId="49F3BAAC" w14:textId="77777777" w:rsidR="0043239D" w:rsidRPr="0043239D" w:rsidRDefault="0043239D" w:rsidP="0043239D">
      <w:pPr>
        <w:spacing w:after="0" w:line="240" w:lineRule="auto"/>
        <w:ind w:left="360"/>
        <w:jc w:val="both"/>
        <w:rPr>
          <w:rFonts w:ascii="Arial" w:hAnsi="Arial" w:cs="Arial"/>
          <w:lang w:val="pl-PL"/>
        </w:rPr>
      </w:pPr>
    </w:p>
    <w:p w14:paraId="7AE987D0" w14:textId="77777777" w:rsidR="0043239D" w:rsidRPr="0043239D" w:rsidRDefault="0043239D" w:rsidP="0043239D">
      <w:pPr>
        <w:spacing w:after="0" w:line="240" w:lineRule="auto"/>
        <w:ind w:left="360"/>
        <w:jc w:val="both"/>
        <w:rPr>
          <w:rFonts w:ascii="Arial" w:hAnsi="Arial" w:cs="Arial"/>
          <w:lang w:val="pl-PL"/>
        </w:rPr>
      </w:pPr>
    </w:p>
    <w:p w14:paraId="7BFE03B6" w14:textId="4CE99196" w:rsidR="0043239D" w:rsidRPr="0043239D" w:rsidRDefault="0043239D" w:rsidP="0043239D">
      <w:pPr>
        <w:spacing w:after="0" w:line="240" w:lineRule="auto"/>
        <w:ind w:left="360"/>
        <w:jc w:val="both"/>
        <w:rPr>
          <w:rFonts w:ascii="Arial" w:hAnsi="Arial" w:cs="Arial"/>
          <w:lang w:val="pl-PL"/>
        </w:rPr>
      </w:pPr>
    </w:p>
    <w:p w14:paraId="5C20AE69" w14:textId="77777777" w:rsidR="00D33A64" w:rsidRDefault="00D33A64" w:rsidP="00D33A64">
      <w:p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6CCFE635" w14:textId="77777777" w:rsidR="00D33A64" w:rsidRDefault="00D33A64" w:rsidP="00D33A64">
      <w:pPr>
        <w:spacing w:after="0" w:line="240" w:lineRule="auto"/>
        <w:ind w:left="7200"/>
        <w:jc w:val="both"/>
        <w:rPr>
          <w:rFonts w:ascii="Arial" w:hAnsi="Arial" w:cs="Arial"/>
          <w:sz w:val="20"/>
          <w:szCs w:val="20"/>
          <w:lang w:val="pl-PL"/>
        </w:rPr>
      </w:pPr>
      <w:r w:rsidRPr="00EC6AEF">
        <w:rPr>
          <w:rFonts w:ascii="Arial" w:hAnsi="Arial" w:cs="Arial"/>
          <w:sz w:val="20"/>
          <w:szCs w:val="20"/>
          <w:lang w:val="pl-PL"/>
        </w:rPr>
        <w:t>……………………………</w:t>
      </w:r>
      <w:r w:rsidRPr="00EC6AEF">
        <w:rPr>
          <w:rFonts w:ascii="Arial" w:hAnsi="Arial" w:cs="Arial"/>
          <w:sz w:val="20"/>
          <w:szCs w:val="20"/>
          <w:lang w:val="pl-PL"/>
        </w:rPr>
        <w:br/>
        <w:t>Pieczęć i podpis Oferenta</w:t>
      </w:r>
    </w:p>
    <w:p w14:paraId="469390F2" w14:textId="3EE6C072" w:rsidR="003B16BB" w:rsidRPr="00EC6AEF" w:rsidRDefault="003B16BB" w:rsidP="00D33A64">
      <w:pPr>
        <w:rPr>
          <w:rFonts w:ascii="Arial" w:hAnsi="Arial" w:cs="Arial"/>
          <w:sz w:val="20"/>
          <w:szCs w:val="20"/>
          <w:lang w:val="pl-PL"/>
        </w:rPr>
      </w:pPr>
    </w:p>
    <w:sectPr w:rsidR="003B16BB" w:rsidRPr="00EC6AEF" w:rsidSect="00F120BD">
      <w:headerReference w:type="default" r:id="rId8"/>
      <w:footerReference w:type="default" r:id="rId9"/>
      <w:pgSz w:w="12240" w:h="15840"/>
      <w:pgMar w:top="1440" w:right="1183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6FB1A" w14:textId="77777777" w:rsidR="00FA72B1" w:rsidRDefault="00FA72B1" w:rsidP="00F120BD">
      <w:pPr>
        <w:spacing w:after="0" w:line="240" w:lineRule="auto"/>
      </w:pPr>
      <w:r>
        <w:separator/>
      </w:r>
    </w:p>
  </w:endnote>
  <w:endnote w:type="continuationSeparator" w:id="0">
    <w:p w14:paraId="64FC8603" w14:textId="77777777" w:rsidR="00FA72B1" w:rsidRDefault="00FA72B1" w:rsidP="00F12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FBD02" w14:textId="77777777" w:rsidR="00F120BD" w:rsidRPr="00427599" w:rsidRDefault="00F120BD" w:rsidP="00F120BD">
    <w:pPr>
      <w:pStyle w:val="Stopka"/>
      <w:pBdr>
        <w:bottom w:val="single" w:sz="6" w:space="1" w:color="auto"/>
      </w:pBdr>
      <w:jc w:val="center"/>
      <w:rPr>
        <w:rFonts w:ascii="Arial" w:hAnsi="Arial" w:cs="Arial"/>
        <w:sz w:val="20"/>
        <w:szCs w:val="20"/>
      </w:rPr>
    </w:pPr>
  </w:p>
  <w:p w14:paraId="10D77B96" w14:textId="11F5DB3C" w:rsidR="00F120BD" w:rsidRPr="00F120BD" w:rsidRDefault="00F120BD" w:rsidP="00F120BD">
    <w:pPr>
      <w:pStyle w:val="Stopka"/>
      <w:jc w:val="center"/>
      <w:rPr>
        <w:rFonts w:ascii="Arial" w:hAnsi="Arial" w:cs="Arial"/>
        <w:sz w:val="20"/>
        <w:szCs w:val="20"/>
        <w:lang w:val="pl-PL"/>
      </w:rPr>
    </w:pPr>
    <w:r w:rsidRPr="00427599">
      <w:rPr>
        <w:rFonts w:ascii="Arial" w:hAnsi="Arial" w:cs="Arial"/>
        <w:sz w:val="20"/>
        <w:szCs w:val="20"/>
        <w:lang w:val="pl-PL"/>
      </w:rPr>
      <w:t xml:space="preserve">Projekt pt. </w:t>
    </w:r>
    <w:r w:rsidRPr="00427599">
      <w:rPr>
        <w:rFonts w:ascii="Arial" w:hAnsi="Arial" w:cs="Arial"/>
        <w:b/>
        <w:bCs/>
        <w:sz w:val="20"/>
        <w:szCs w:val="20"/>
        <w:lang w:val="pl-PL"/>
      </w:rPr>
      <w:t>„Staż, wiedza i umiejętności - drogą do kariery zawodowej”</w:t>
    </w:r>
    <w:r w:rsidRPr="00427599">
      <w:rPr>
        <w:rFonts w:ascii="Arial" w:hAnsi="Arial" w:cs="Arial"/>
        <w:sz w:val="20"/>
        <w:szCs w:val="20"/>
        <w:lang w:val="pl-PL"/>
      </w:rPr>
      <w:t xml:space="preserve"> współfinansowany ze środków Unii Europejskiej w ramach programu Fundusze Europejskie 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6CD14" w14:textId="77777777" w:rsidR="00FA72B1" w:rsidRDefault="00FA72B1" w:rsidP="00F120BD">
      <w:pPr>
        <w:spacing w:after="0" w:line="240" w:lineRule="auto"/>
      </w:pPr>
      <w:r>
        <w:separator/>
      </w:r>
    </w:p>
  </w:footnote>
  <w:footnote w:type="continuationSeparator" w:id="0">
    <w:p w14:paraId="33D09F34" w14:textId="77777777" w:rsidR="00FA72B1" w:rsidRDefault="00FA72B1" w:rsidP="00F12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7E2BD" w14:textId="33E9D329" w:rsidR="00F120BD" w:rsidRDefault="00F120BD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2C568EE2" wp14:editId="7C2A1F01">
          <wp:simplePos x="0" y="0"/>
          <wp:positionH relativeFrom="margin">
            <wp:posOffset>579120</wp:posOffset>
          </wp:positionH>
          <wp:positionV relativeFrom="paragraph">
            <wp:posOffset>-365760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560416245" name="Obraz 15604162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433A83"/>
    <w:multiLevelType w:val="hybridMultilevel"/>
    <w:tmpl w:val="F17486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8F1698"/>
    <w:multiLevelType w:val="multilevel"/>
    <w:tmpl w:val="D6AC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720BD4"/>
    <w:multiLevelType w:val="multilevel"/>
    <w:tmpl w:val="C8D4E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ED42EE"/>
    <w:multiLevelType w:val="multilevel"/>
    <w:tmpl w:val="E66ECE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7D1783"/>
    <w:multiLevelType w:val="multilevel"/>
    <w:tmpl w:val="FE56F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6227435">
    <w:abstractNumId w:val="8"/>
  </w:num>
  <w:num w:numId="2" w16cid:durableId="1615822586">
    <w:abstractNumId w:val="6"/>
  </w:num>
  <w:num w:numId="3" w16cid:durableId="1328022577">
    <w:abstractNumId w:val="5"/>
  </w:num>
  <w:num w:numId="4" w16cid:durableId="1199660334">
    <w:abstractNumId w:val="4"/>
  </w:num>
  <w:num w:numId="5" w16cid:durableId="1533108949">
    <w:abstractNumId w:val="7"/>
  </w:num>
  <w:num w:numId="6" w16cid:durableId="1384208933">
    <w:abstractNumId w:val="3"/>
  </w:num>
  <w:num w:numId="7" w16cid:durableId="510988998">
    <w:abstractNumId w:val="2"/>
  </w:num>
  <w:num w:numId="8" w16cid:durableId="1339651497">
    <w:abstractNumId w:val="1"/>
  </w:num>
  <w:num w:numId="9" w16cid:durableId="2078815580">
    <w:abstractNumId w:val="0"/>
  </w:num>
  <w:num w:numId="10" w16cid:durableId="1918586032">
    <w:abstractNumId w:val="11"/>
  </w:num>
  <w:num w:numId="11" w16cid:durableId="1153371014">
    <w:abstractNumId w:val="12"/>
  </w:num>
  <w:num w:numId="12" w16cid:durableId="1113524313">
    <w:abstractNumId w:val="13"/>
  </w:num>
  <w:num w:numId="13" w16cid:durableId="1999191160">
    <w:abstractNumId w:val="10"/>
  </w:num>
  <w:num w:numId="14" w16cid:durableId="5439127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3E3F"/>
    <w:rsid w:val="00034616"/>
    <w:rsid w:val="00051E2E"/>
    <w:rsid w:val="0006063C"/>
    <w:rsid w:val="00065CB0"/>
    <w:rsid w:val="000A3684"/>
    <w:rsid w:val="000B1EB3"/>
    <w:rsid w:val="000B5EA9"/>
    <w:rsid w:val="000C705E"/>
    <w:rsid w:val="000E308D"/>
    <w:rsid w:val="00115ED6"/>
    <w:rsid w:val="00137412"/>
    <w:rsid w:val="0015074B"/>
    <w:rsid w:val="00160DA6"/>
    <w:rsid w:val="00187536"/>
    <w:rsid w:val="00231642"/>
    <w:rsid w:val="0029639D"/>
    <w:rsid w:val="0032122A"/>
    <w:rsid w:val="00326F90"/>
    <w:rsid w:val="00387BEA"/>
    <w:rsid w:val="00393A9F"/>
    <w:rsid w:val="003B16BB"/>
    <w:rsid w:val="0043239D"/>
    <w:rsid w:val="00460043"/>
    <w:rsid w:val="0047686C"/>
    <w:rsid w:val="00485413"/>
    <w:rsid w:val="004D4D3B"/>
    <w:rsid w:val="005352C4"/>
    <w:rsid w:val="005603F9"/>
    <w:rsid w:val="00565C24"/>
    <w:rsid w:val="005F3F0B"/>
    <w:rsid w:val="006C7213"/>
    <w:rsid w:val="006E196B"/>
    <w:rsid w:val="006E7336"/>
    <w:rsid w:val="00744852"/>
    <w:rsid w:val="007738AD"/>
    <w:rsid w:val="00774C32"/>
    <w:rsid w:val="007D76AB"/>
    <w:rsid w:val="0087602B"/>
    <w:rsid w:val="008E5328"/>
    <w:rsid w:val="00912203"/>
    <w:rsid w:val="00963F6B"/>
    <w:rsid w:val="00973362"/>
    <w:rsid w:val="009A34AA"/>
    <w:rsid w:val="009E584D"/>
    <w:rsid w:val="009F04B6"/>
    <w:rsid w:val="00A0053A"/>
    <w:rsid w:val="00A16EED"/>
    <w:rsid w:val="00A44E87"/>
    <w:rsid w:val="00A8040D"/>
    <w:rsid w:val="00A87506"/>
    <w:rsid w:val="00AA1D8D"/>
    <w:rsid w:val="00AD368A"/>
    <w:rsid w:val="00AE7E79"/>
    <w:rsid w:val="00B30781"/>
    <w:rsid w:val="00B33709"/>
    <w:rsid w:val="00B47730"/>
    <w:rsid w:val="00BA382B"/>
    <w:rsid w:val="00CB0664"/>
    <w:rsid w:val="00CE2AE3"/>
    <w:rsid w:val="00CE61C6"/>
    <w:rsid w:val="00D10A0E"/>
    <w:rsid w:val="00D33A64"/>
    <w:rsid w:val="00D41CC3"/>
    <w:rsid w:val="00D41E70"/>
    <w:rsid w:val="00DC7143"/>
    <w:rsid w:val="00DD1B37"/>
    <w:rsid w:val="00DF0136"/>
    <w:rsid w:val="00DF24A8"/>
    <w:rsid w:val="00DF3112"/>
    <w:rsid w:val="00E04761"/>
    <w:rsid w:val="00E623AA"/>
    <w:rsid w:val="00EC6AEF"/>
    <w:rsid w:val="00EE7411"/>
    <w:rsid w:val="00F120BD"/>
    <w:rsid w:val="00F322E6"/>
    <w:rsid w:val="00F34D98"/>
    <w:rsid w:val="00F779CE"/>
    <w:rsid w:val="00FA72B1"/>
    <w:rsid w:val="00FC693F"/>
    <w:rsid w:val="00FE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2520EF"/>
  <w14:defaultImageDpi w14:val="330"/>
  <w15:docId w15:val="{CBB75A97-CC3D-4420-A30F-577D145E8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697</Words>
  <Characters>4186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Halina Bogdanska</cp:lastModifiedBy>
  <cp:revision>57</cp:revision>
  <dcterms:created xsi:type="dcterms:W3CDTF">2025-08-05T05:20:00Z</dcterms:created>
  <dcterms:modified xsi:type="dcterms:W3CDTF">2026-01-19T21:11:00Z</dcterms:modified>
  <cp:category/>
</cp:coreProperties>
</file>